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6FFE89" w14:textId="56962A46" w:rsidR="007166CE" w:rsidRDefault="006A5B2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E09273" wp14:editId="730C9F7E">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849DB7" w14:textId="77777777" w:rsidR="00493B65" w:rsidRDefault="007166CE" w:rsidP="00493B65">
      <w:pPr>
        <w:pStyle w:val="berschrift1"/>
      </w:pPr>
      <w:r>
        <w:br w:type="page"/>
      </w:r>
      <w:r w:rsidR="00493B65">
        <w:lastRenderedPageBreak/>
        <w:t>Vorwort</w:t>
      </w:r>
    </w:p>
    <w:p w14:paraId="1FA36E6B"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5BCFB8CA"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AF106E2" w14:textId="77777777" w:rsidR="00493B65" w:rsidRDefault="00493B65" w:rsidP="00493B65">
      <w:r>
        <w:t>Euch allen wünsche ich Gottes reichen Segen und dass Ihr für Euch interessante Texte hier findet. Für Anregungen bin ich immer dankbar.</w:t>
      </w:r>
    </w:p>
    <w:p w14:paraId="1BA1DC5A" w14:textId="77777777" w:rsidR="00493B65" w:rsidRDefault="00493B65" w:rsidP="00493B65">
      <w:r>
        <w:t>Gruß &amp; Segen,</w:t>
      </w:r>
    </w:p>
    <w:p w14:paraId="2B8F30C7" w14:textId="77777777" w:rsidR="007166CE" w:rsidRDefault="00493B65" w:rsidP="00493B65">
      <w:r>
        <w:t>Andreas</w:t>
      </w:r>
    </w:p>
    <w:p w14:paraId="2F4F121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75E75B" w14:textId="5C1F5FB9" w:rsidR="00BD71A4" w:rsidRDefault="008B0866" w:rsidP="008B0866">
      <w:pPr>
        <w:spacing w:after="0" w:line="240" w:lineRule="auto"/>
        <w:jc w:val="center"/>
      </w:pPr>
      <w:r>
        <w:rPr>
          <w:noProof/>
        </w:rPr>
        <w:drawing>
          <wp:inline distT="0" distB="0" distL="0" distR="0" wp14:anchorId="3AA81094" wp14:editId="38F48647">
            <wp:extent cx="3181350" cy="445770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3181350" cy="4457700"/>
                    </a:xfrm>
                    <a:prstGeom prst="rect">
                      <a:avLst/>
                    </a:prstGeom>
                  </pic:spPr>
                </pic:pic>
              </a:graphicData>
            </a:graphic>
          </wp:inline>
        </w:drawing>
      </w:r>
    </w:p>
    <w:p w14:paraId="51395038" w14:textId="77777777" w:rsidR="00BD71A4" w:rsidRDefault="00BD71A4">
      <w:pPr>
        <w:spacing w:after="0" w:line="240" w:lineRule="auto"/>
        <w:rPr>
          <w:rFonts w:eastAsia="Times New Roman"/>
          <w:b/>
          <w:bCs/>
          <w:color w:val="000000"/>
          <w:kern w:val="36"/>
          <w:sz w:val="36"/>
          <w:szCs w:val="48"/>
          <w:lang w:eastAsia="de-DE"/>
        </w:rPr>
      </w:pPr>
      <w:r>
        <w:br w:type="page"/>
      </w:r>
    </w:p>
    <w:p w14:paraId="7CE33BE1" w14:textId="77777777" w:rsidR="004138C4" w:rsidRDefault="004138C4" w:rsidP="004138C4">
      <w:pPr>
        <w:pStyle w:val="berschrift1"/>
      </w:pPr>
      <w:r w:rsidRPr="004138C4">
        <w:t>Alle gute Gabe</w:t>
      </w:r>
    </w:p>
    <w:p w14:paraId="347D2A8A" w14:textId="77777777" w:rsidR="004138C4" w:rsidRDefault="004138C4" w:rsidP="004138C4">
      <w:pPr>
        <w:pStyle w:val="StandardWeb"/>
        <w:spacing w:before="0" w:beforeAutospacing="0" w:after="150" w:afterAutospacing="0"/>
      </w:pPr>
      <w:r>
        <w:t>Wir pflügen und wir streuen</w:t>
      </w:r>
      <w:r>
        <w:br/>
        <w:t>den Samen auf das Land;</w:t>
      </w:r>
      <w:r>
        <w:br/>
        <w:t>doch Wachstum und Gedeihen</w:t>
      </w:r>
      <w:r>
        <w:br/>
        <w:t>steht nicht in unsrer Hand.</w:t>
      </w:r>
    </w:p>
    <w:p w14:paraId="40D5CE05" w14:textId="77777777" w:rsidR="004138C4" w:rsidRDefault="004138C4" w:rsidP="004138C4">
      <w:pPr>
        <w:pStyle w:val="StandardWeb"/>
        <w:spacing w:before="0" w:beforeAutospacing="0" w:after="150" w:afterAutospacing="0"/>
      </w:pPr>
      <w:r>
        <w:t>Alle gute Gabe</w:t>
      </w:r>
      <w:r>
        <w:br/>
        <w:t>kommt oben her, von Gott,</w:t>
      </w:r>
      <w:r>
        <w:br/>
        <w:t>vom schönen, blauen Himmel herab!</w:t>
      </w:r>
    </w:p>
    <w:p w14:paraId="654D6025" w14:textId="77777777" w:rsidR="004138C4" w:rsidRDefault="004138C4" w:rsidP="004138C4">
      <w:pPr>
        <w:pStyle w:val="StandardWeb"/>
        <w:spacing w:before="0" w:beforeAutospacing="0" w:after="150" w:afterAutospacing="0"/>
      </w:pPr>
      <w:r>
        <w:t>Der tut mit leisem Wehen</w:t>
      </w:r>
      <w:r>
        <w:br/>
        <w:t>sich mild und heimlich auf</w:t>
      </w:r>
      <w:r>
        <w:br/>
        <w:t xml:space="preserve">und </w:t>
      </w:r>
      <w:proofErr w:type="spellStart"/>
      <w:r>
        <w:t>träuft</w:t>
      </w:r>
      <w:proofErr w:type="spellEnd"/>
      <w:r>
        <w:t>, wenn wir heimgehen,</w:t>
      </w:r>
      <w:r>
        <w:br/>
        <w:t xml:space="preserve">Wuchs und Gedeihen </w:t>
      </w:r>
      <w:proofErr w:type="spellStart"/>
      <w:r>
        <w:t>d’rauf</w:t>
      </w:r>
      <w:proofErr w:type="spellEnd"/>
      <w:r>
        <w:t>.</w:t>
      </w:r>
    </w:p>
    <w:p w14:paraId="646E4C79" w14:textId="77777777" w:rsidR="004138C4" w:rsidRDefault="004138C4" w:rsidP="004138C4">
      <w:pPr>
        <w:pStyle w:val="StandardWeb"/>
        <w:spacing w:before="0" w:beforeAutospacing="0" w:after="150" w:afterAutospacing="0"/>
      </w:pPr>
      <w:r>
        <w:t>Er sendet Tau und Regen</w:t>
      </w:r>
      <w:r>
        <w:br/>
        <w:t>und Sonn- und Mondenschein</w:t>
      </w:r>
      <w:r>
        <w:br/>
        <w:t>der wickelt Gottes Segen</w:t>
      </w:r>
      <w:r>
        <w:br/>
        <w:t>gar zart und künstlich ein.</w:t>
      </w:r>
    </w:p>
    <w:p w14:paraId="7678A069" w14:textId="77777777" w:rsidR="004138C4" w:rsidRDefault="004138C4" w:rsidP="004138C4">
      <w:pPr>
        <w:pStyle w:val="StandardWeb"/>
        <w:spacing w:before="0" w:beforeAutospacing="0" w:after="150" w:afterAutospacing="0"/>
      </w:pPr>
      <w:r>
        <w:t xml:space="preserve">Und bringt ihn dann </w:t>
      </w:r>
      <w:proofErr w:type="spellStart"/>
      <w:r>
        <w:t>behende</w:t>
      </w:r>
      <w:proofErr w:type="spellEnd"/>
      <w:r>
        <w:br/>
        <w:t>in unser Feld und Brot;</w:t>
      </w:r>
      <w:r>
        <w:br/>
        <w:t>es geht durch unsre Hände,</w:t>
      </w:r>
      <w:r>
        <w:br/>
        <w:t>kommt aber her von Gott.</w:t>
      </w:r>
    </w:p>
    <w:p w14:paraId="0CAECFEA" w14:textId="77777777" w:rsidR="004138C4" w:rsidRDefault="004138C4" w:rsidP="004138C4">
      <w:pPr>
        <w:pStyle w:val="StandardWeb"/>
        <w:spacing w:before="0" w:beforeAutospacing="0" w:after="150" w:afterAutospacing="0"/>
      </w:pPr>
      <w:r>
        <w:t>Was nah ist und was ferne,</w:t>
      </w:r>
      <w:r>
        <w:br/>
        <w:t>von Gott kommt alles her,</w:t>
      </w:r>
      <w:r>
        <w:br/>
        <w:t>der Strohhalm und die Sterne,</w:t>
      </w:r>
      <w:r>
        <w:br/>
        <w:t>der Sperling und das Meer.</w:t>
      </w:r>
    </w:p>
    <w:p w14:paraId="296AE98C" w14:textId="77777777" w:rsidR="004138C4" w:rsidRDefault="004138C4" w:rsidP="004138C4">
      <w:pPr>
        <w:pStyle w:val="StandardWeb"/>
        <w:spacing w:before="0" w:beforeAutospacing="0" w:after="150" w:afterAutospacing="0"/>
      </w:pPr>
      <w:r>
        <w:t>Von ihm sind Büsch‘ und Blätter</w:t>
      </w:r>
      <w:r>
        <w:br/>
        <w:t>und Korn und Obst von ihm,</w:t>
      </w:r>
      <w:r>
        <w:br/>
        <w:t>von ihm mild Frühlingswetter</w:t>
      </w:r>
      <w:r>
        <w:br/>
        <w:t>und Schnee und Ungestüm.</w:t>
      </w:r>
    </w:p>
    <w:p w14:paraId="058E79C7" w14:textId="77777777" w:rsidR="004138C4" w:rsidRDefault="004138C4" w:rsidP="004138C4">
      <w:pPr>
        <w:pStyle w:val="StandardWeb"/>
        <w:spacing w:before="0" w:beforeAutospacing="0" w:after="150" w:afterAutospacing="0"/>
      </w:pPr>
      <w:r>
        <w:t>Er, er macht Sonnaufgehen,</w:t>
      </w:r>
      <w:r>
        <w:br/>
        <w:t>er stellt des Mondes Lauf;</w:t>
      </w:r>
      <w:r>
        <w:br/>
        <w:t xml:space="preserve">er </w:t>
      </w:r>
      <w:proofErr w:type="spellStart"/>
      <w:r>
        <w:t>läßt</w:t>
      </w:r>
      <w:proofErr w:type="spellEnd"/>
      <w:r>
        <w:t xml:space="preserve"> die Winde wehen</w:t>
      </w:r>
      <w:r>
        <w:br/>
        <w:t>er tut den Himmel auf.</w:t>
      </w:r>
    </w:p>
    <w:p w14:paraId="45E27992" w14:textId="77777777" w:rsidR="004138C4" w:rsidRDefault="004138C4" w:rsidP="004138C4">
      <w:pPr>
        <w:pStyle w:val="StandardWeb"/>
        <w:spacing w:before="0" w:beforeAutospacing="0" w:after="150" w:afterAutospacing="0"/>
      </w:pPr>
      <w:r>
        <w:t>Er schenkt uns Vieh und Freude,</w:t>
      </w:r>
      <w:r>
        <w:br/>
        <w:t>er macht uns frisch und rot;</w:t>
      </w:r>
      <w:r>
        <w:br/>
        <w:t>er gibt den Kühen Weide</w:t>
      </w:r>
      <w:r>
        <w:br/>
        <w:t>und unsern Kindern Brot.</w:t>
      </w:r>
    </w:p>
    <w:p w14:paraId="1C5EAB4F" w14:textId="77777777" w:rsidR="004138C4" w:rsidRDefault="004138C4" w:rsidP="004138C4">
      <w:pPr>
        <w:pStyle w:val="StandardWeb"/>
        <w:spacing w:before="0" w:beforeAutospacing="0" w:after="150" w:afterAutospacing="0"/>
      </w:pPr>
      <w:r>
        <w:t>Er gehet ungesehen</w:t>
      </w:r>
      <w:r>
        <w:br/>
        <w:t>im Dorfe um und wacht,</w:t>
      </w:r>
      <w:r>
        <w:br/>
        <w:t>und rührt, die herzlich flehen,</w:t>
      </w:r>
      <w:r>
        <w:br/>
        <w:t>im Schlafe an bei Nacht.</w:t>
      </w:r>
    </w:p>
    <w:p w14:paraId="76DEC44C" w14:textId="77777777" w:rsidR="004138C4" w:rsidRDefault="004138C4" w:rsidP="004138C4">
      <w:pPr>
        <w:pStyle w:val="StandardWeb"/>
        <w:spacing w:before="0" w:beforeAutospacing="0" w:after="150" w:afterAutospacing="0"/>
      </w:pPr>
      <w:r>
        <w:t xml:space="preserve">Darum, so </w:t>
      </w:r>
      <w:proofErr w:type="spellStart"/>
      <w:r>
        <w:t>woll’n</w:t>
      </w:r>
      <w:proofErr w:type="spellEnd"/>
      <w:r>
        <w:t xml:space="preserve"> wir loben,</w:t>
      </w:r>
      <w:r>
        <w:br/>
        <w:t>und loben immerdar</w:t>
      </w:r>
      <w:r>
        <w:br/>
        <w:t>den großen Geber oben.</w:t>
      </w:r>
      <w:r>
        <w:br/>
        <w:t>Er ist’s! Und er ist’s gar!</w:t>
      </w:r>
      <w:r>
        <w:br/>
        <w:t>Alle gute Gabe</w:t>
      </w:r>
      <w:r>
        <w:br/>
        <w:t>kommt oben her, von Gott,</w:t>
      </w:r>
      <w:r>
        <w:br/>
        <w:t>vom schönen, blauen Himmel herab!</w:t>
      </w:r>
    </w:p>
    <w:p w14:paraId="5B6D903C" w14:textId="77777777" w:rsidR="003A7928" w:rsidRDefault="003A7928" w:rsidP="003A7928">
      <w:pPr>
        <w:pStyle w:val="berschrift1"/>
      </w:pPr>
      <w:r w:rsidRPr="003A7928">
        <w:t>Als Daphne krank war</w:t>
      </w:r>
    </w:p>
    <w:p w14:paraId="154322D8" w14:textId="77777777" w:rsidR="003A7928" w:rsidRDefault="003A7928" w:rsidP="003A7928">
      <w:pPr>
        <w:pStyle w:val="StandardWeb"/>
        <w:spacing w:before="0" w:beforeAutospacing="0" w:after="150" w:afterAutospacing="0"/>
      </w:pPr>
      <w:proofErr w:type="spellStart"/>
      <w:r>
        <w:rPr>
          <w:rStyle w:val="Fett"/>
        </w:rPr>
        <w:t>Endymion</w:t>
      </w:r>
      <w:proofErr w:type="spellEnd"/>
      <w:r>
        <w:t>.</w:t>
      </w:r>
    </w:p>
    <w:p w14:paraId="4B9C722A" w14:textId="77777777" w:rsidR="003A7928" w:rsidRDefault="003A7928" w:rsidP="003A7928">
      <w:pPr>
        <w:pStyle w:val="StandardWeb"/>
        <w:spacing w:before="0" w:beforeAutospacing="0" w:after="150" w:afterAutospacing="0"/>
      </w:pPr>
      <w:r>
        <w:t>Fremder Mann! Weißt du keine Grabstätte für mich?</w:t>
      </w:r>
    </w:p>
    <w:p w14:paraId="4BD489DA" w14:textId="77777777" w:rsidR="003A7928" w:rsidRDefault="003A7928" w:rsidP="003A7928">
      <w:pPr>
        <w:pStyle w:val="StandardWeb"/>
        <w:spacing w:before="0" w:beforeAutospacing="0" w:after="150" w:afterAutospacing="0"/>
      </w:pPr>
      <w:r>
        <w:rPr>
          <w:rStyle w:val="Fett"/>
        </w:rPr>
        <w:t>Der Fremde.</w:t>
      </w:r>
    </w:p>
    <w:p w14:paraId="33B94CCF" w14:textId="77777777" w:rsidR="003A7928" w:rsidRDefault="003A7928" w:rsidP="003A7928">
      <w:pPr>
        <w:pStyle w:val="StandardWeb"/>
        <w:spacing w:before="0" w:beforeAutospacing="0" w:after="150" w:afterAutospacing="0"/>
      </w:pPr>
      <w:r>
        <w:t>Jüngling, deine Seele liebt!</w:t>
      </w:r>
      <w:r>
        <w:br/>
        <w:t>Sanfter Jüngling! Aber sei nicht betrübt!</w:t>
      </w:r>
      <w:r>
        <w:br/>
        <w:t>Sieh! Der Frühling kommt nun wieder,</w:t>
      </w:r>
      <w:r>
        <w:br/>
        <w:t>Und die Nachtigall,</w:t>
      </w:r>
      <w:r>
        <w:br/>
        <w:t>Und die Blumen kommen wieder,</w:t>
      </w:r>
      <w:r>
        <w:br/>
        <w:t>Und der Widerhall,</w:t>
      </w:r>
      <w:r>
        <w:br/>
        <w:t>Und wir singen Frühlingslieder,</w:t>
      </w:r>
      <w:r>
        <w:br/>
        <w:t>Und denn fallen in den Schall</w:t>
      </w:r>
      <w:r>
        <w:br/>
        <w:t>Tausend weiße Blüten nieder.</w:t>
      </w:r>
      <w:r>
        <w:br/>
        <w:t>Jüngling! Sieh, der Frühling kommt nun wieder,</w:t>
      </w:r>
      <w:r>
        <w:br/>
        <w:t>Und die Nachtigall.</w:t>
      </w:r>
    </w:p>
    <w:p w14:paraId="66C46827" w14:textId="77777777" w:rsidR="003A7928" w:rsidRDefault="003A7928" w:rsidP="003A7928">
      <w:pPr>
        <w:pStyle w:val="StandardWeb"/>
        <w:spacing w:before="0" w:beforeAutospacing="0" w:after="150" w:afterAutospacing="0"/>
      </w:pPr>
      <w:proofErr w:type="spellStart"/>
      <w:r>
        <w:rPr>
          <w:rStyle w:val="Fett"/>
        </w:rPr>
        <w:t>Endymion</w:t>
      </w:r>
      <w:proofErr w:type="spellEnd"/>
      <w:r>
        <w:t>.</w:t>
      </w:r>
    </w:p>
    <w:p w14:paraId="17DCA0E6" w14:textId="77777777" w:rsidR="003A7928" w:rsidRDefault="003A7928" w:rsidP="003A7928">
      <w:pPr>
        <w:pStyle w:val="StandardWeb"/>
        <w:spacing w:before="0" w:beforeAutospacing="0" w:after="150" w:afterAutospacing="0"/>
      </w:pPr>
      <w:r>
        <w:t>Fremder Mann! Weißt Du keine Grabstätte für mich?</w:t>
      </w:r>
    </w:p>
    <w:p w14:paraId="1CEBB0A5" w14:textId="77777777" w:rsidR="003A7928" w:rsidRDefault="003A7928" w:rsidP="003A7928">
      <w:pPr>
        <w:pStyle w:val="berschrift1"/>
      </w:pPr>
      <w:r w:rsidRPr="003A7928">
        <w:t>Als der Hund tot war</w:t>
      </w:r>
    </w:p>
    <w:p w14:paraId="18E46882" w14:textId="77777777" w:rsidR="003A7928" w:rsidRDefault="003A7928" w:rsidP="003A7928">
      <w:pPr>
        <w:pStyle w:val="StandardWeb"/>
        <w:spacing w:before="0" w:beforeAutospacing="0" w:after="150" w:afterAutospacing="0"/>
      </w:pPr>
      <w:r>
        <w:t>Alard ist hin, und meine Augen fließen</w:t>
      </w:r>
      <w:r>
        <w:br/>
        <w:t>Mit Tränen der Melancholie!</w:t>
      </w:r>
      <w:r>
        <w:br/>
        <w:t>Da liegt er tot zu meinen Füßen!</w:t>
      </w:r>
      <w:r>
        <w:br/>
        <w:t>Das gute Vieh!</w:t>
      </w:r>
    </w:p>
    <w:p w14:paraId="0D8A1068" w14:textId="77777777" w:rsidR="003A7928" w:rsidRDefault="003A7928" w:rsidP="003A7928">
      <w:pPr>
        <w:pStyle w:val="StandardWeb"/>
        <w:spacing w:before="0" w:beforeAutospacing="0" w:after="150" w:afterAutospacing="0"/>
      </w:pPr>
      <w:r>
        <w:t>Er tat so freundlich, klebt‘ an mir wie Kletten,</w:t>
      </w:r>
      <w:r>
        <w:br/>
        <w:t>Noch als er starb an seiner Gicht.</w:t>
      </w:r>
      <w:r>
        <w:br/>
        <w:t>Ich wollt‘ ihn gern vom Tode retten,</w:t>
      </w:r>
      <w:r>
        <w:br/>
        <w:t>Ich konnte nicht.</w:t>
      </w:r>
    </w:p>
    <w:p w14:paraId="04A41CB5" w14:textId="77777777" w:rsidR="003A7928" w:rsidRDefault="003A7928" w:rsidP="003A7928">
      <w:pPr>
        <w:pStyle w:val="StandardWeb"/>
        <w:spacing w:before="0" w:beforeAutospacing="0" w:after="150" w:afterAutospacing="0"/>
      </w:pPr>
      <w:r>
        <w:t>Am Eichbaum ist er oft mit mir gesessen,</w:t>
      </w:r>
      <w:r>
        <w:br/>
        <w:t>In stiller Nacht mit mir allein;</w:t>
      </w:r>
      <w:r>
        <w:br/>
        <w:t>Alard, ich will dich nicht vergessen,</w:t>
      </w:r>
      <w:r>
        <w:br/>
        <w:t xml:space="preserve">Und </w:t>
      </w:r>
      <w:proofErr w:type="spellStart"/>
      <w:r>
        <w:t>scharr</w:t>
      </w:r>
      <w:proofErr w:type="spellEnd"/>
      <w:r>
        <w:t>‘ dich ein,</w:t>
      </w:r>
    </w:p>
    <w:p w14:paraId="26EE04B4" w14:textId="77777777" w:rsidR="003A7928" w:rsidRDefault="003A7928" w:rsidP="003A7928">
      <w:pPr>
        <w:pStyle w:val="StandardWeb"/>
        <w:spacing w:before="0" w:beforeAutospacing="0" w:after="150" w:afterAutospacing="0"/>
      </w:pPr>
      <w:r>
        <w:t xml:space="preserve">Wo du mit mir oft </w:t>
      </w:r>
      <w:proofErr w:type="spellStart"/>
      <w:r>
        <w:t>saß’st</w:t>
      </w:r>
      <w:proofErr w:type="spellEnd"/>
      <w:r>
        <w:t>, bei unsrer Eiche,</w:t>
      </w:r>
      <w:r>
        <w:br/>
        <w:t>Der Freundin meiner Schwärmerei. –</w:t>
      </w:r>
      <w:r>
        <w:br/>
        <w:t>Mond, scheine sanft auf seine Leiche!</w:t>
      </w:r>
      <w:r>
        <w:br/>
        <w:t>Er war mir treu.</w:t>
      </w:r>
    </w:p>
    <w:p w14:paraId="0E4701F6" w14:textId="77777777" w:rsidR="008B0866" w:rsidRDefault="008B0866" w:rsidP="008B0866">
      <w:pPr>
        <w:pStyle w:val="berschrift1"/>
      </w:pPr>
      <w:r w:rsidRPr="008B0866">
        <w:t>Als der Sohn unsers Kronprinzen, gleich nach der Geburt, gestorben war.</w:t>
      </w:r>
    </w:p>
    <w:p w14:paraId="5522F124" w14:textId="77777777" w:rsidR="008B0866" w:rsidRDefault="008B0866" w:rsidP="008B0866">
      <w:pPr>
        <w:pStyle w:val="StandardWeb"/>
        <w:spacing w:before="0" w:beforeAutospacing="0" w:after="150" w:afterAutospacing="0"/>
      </w:pPr>
      <w:r>
        <w:t>Mit den vielen andern, Groß und Kleinen,</w:t>
      </w:r>
      <w:r>
        <w:br/>
        <w:t>Klag‘ ich schmerzlich Deinen Tod;</w:t>
      </w:r>
      <w:r>
        <w:br/>
        <w:t>Will bei Deinem Sarge satt mich weinen</w:t>
      </w:r>
      <w:r>
        <w:br/>
        <w:t>Und die Augen rot.</w:t>
      </w:r>
    </w:p>
    <w:p w14:paraId="3889C373" w14:textId="77777777" w:rsidR="008B0866" w:rsidRDefault="008B0866" w:rsidP="008B0866">
      <w:pPr>
        <w:pStyle w:val="StandardWeb"/>
        <w:spacing w:before="0" w:beforeAutospacing="0" w:after="150" w:afterAutospacing="0"/>
      </w:pPr>
      <w:r>
        <w:t xml:space="preserve">Nicht: dass Du Dich nicht, nach </w:t>
      </w:r>
      <w:proofErr w:type="spellStart"/>
      <w:r>
        <w:t>Herzensg‘nüge</w:t>
      </w:r>
      <w:proofErr w:type="spellEnd"/>
      <w:r>
        <w:t>,</w:t>
      </w:r>
      <w:r>
        <w:br/>
        <w:t>An die holde Mutter schmiegst,</w:t>
      </w:r>
      <w:r>
        <w:br/>
        <w:t>Und dass Du, statt freundlich in der Wiege,</w:t>
      </w:r>
      <w:r>
        <w:br/>
        <w:t>Tot im Sarge liegst;</w:t>
      </w:r>
    </w:p>
    <w:p w14:paraId="181BF6A9" w14:textId="77777777" w:rsidR="008B0866" w:rsidRDefault="008B0866" w:rsidP="008B0866">
      <w:pPr>
        <w:pStyle w:val="StandardWeb"/>
        <w:spacing w:before="0" w:beforeAutospacing="0" w:after="150" w:afterAutospacing="0"/>
      </w:pPr>
      <w:r>
        <w:t>Hier ist Vorplatz nur, spät oder frühe</w:t>
      </w:r>
      <w:r>
        <w:br/>
      </w:r>
      <w:proofErr w:type="spellStart"/>
      <w:r>
        <w:t>Geh‘n</w:t>
      </w:r>
      <w:proofErr w:type="spellEnd"/>
      <w:r>
        <w:t xml:space="preserve"> wir alle weiter ein,</w:t>
      </w:r>
      <w:r>
        <w:br/>
        <w:t>Und es lohnt sich wahrlich nicht der Mühe</w:t>
      </w:r>
      <w:r>
        <w:br/>
        <w:t>Lange hier zu sein;</w:t>
      </w:r>
    </w:p>
    <w:p w14:paraId="03D269BF" w14:textId="77777777" w:rsidR="008B0866" w:rsidRDefault="008B0866" w:rsidP="008B0866">
      <w:pPr>
        <w:pStyle w:val="StandardWeb"/>
        <w:spacing w:before="0" w:beforeAutospacing="0" w:after="150" w:afterAutospacing="0"/>
      </w:pPr>
      <w:r>
        <w:t>Nicht: dass Du des Vaters Glanz hienieden</w:t>
      </w:r>
      <w:r>
        <w:br/>
        <w:t>Und sein Königreich nicht sahst,</w:t>
      </w:r>
      <w:r>
        <w:br/>
        <w:t>Und dass Du die Krone, Dir beschieden,</w:t>
      </w:r>
      <w:r>
        <w:br/>
        <w:t>Nicht getragen hast;</w:t>
      </w:r>
    </w:p>
    <w:p w14:paraId="3A2F6847" w14:textId="77777777" w:rsidR="008B0866" w:rsidRDefault="008B0866" w:rsidP="008B0866">
      <w:pPr>
        <w:pStyle w:val="StandardWeb"/>
        <w:spacing w:before="0" w:beforeAutospacing="0" w:after="150" w:afterAutospacing="0"/>
      </w:pPr>
      <w:r>
        <w:t>Ach, die Kronen sind nicht ohne Bürden,</w:t>
      </w:r>
      <w:r>
        <w:br/>
        <w:t xml:space="preserve">Sind nicht </w:t>
      </w:r>
      <w:proofErr w:type="spellStart"/>
      <w:r>
        <w:t>ohn</w:t>
      </w:r>
      <w:proofErr w:type="spellEnd"/>
      <w:r>
        <w:t>‘ Gefahren, Kind!</w:t>
      </w:r>
      <w:r>
        <w:br/>
        <w:t>Und es gibt für Menschenkinder Würden,</w:t>
      </w:r>
      <w:r>
        <w:br/>
        <w:t>Die noch größer sind;</w:t>
      </w:r>
    </w:p>
    <w:p w14:paraId="47C045DB" w14:textId="77777777" w:rsidR="008B0866" w:rsidRDefault="008B0866" w:rsidP="008B0866">
      <w:pPr>
        <w:pStyle w:val="StandardWeb"/>
        <w:spacing w:before="0" w:beforeAutospacing="0" w:after="150" w:afterAutospacing="0"/>
      </w:pPr>
      <w:r>
        <w:t>Sondern: dass wir hier ein Land bewohnen,</w:t>
      </w:r>
      <w:r>
        <w:br/>
        <w:t>Wo der Rost das Eisen frisst,</w:t>
      </w:r>
      <w:r>
        <w:br/>
        <w:t xml:space="preserve">Wo </w:t>
      </w:r>
      <w:proofErr w:type="spellStart"/>
      <w:r>
        <w:t>durchin</w:t>
      </w:r>
      <w:proofErr w:type="spellEnd"/>
      <w:r>
        <w:t>, um Hütten wie um Thronen,</w:t>
      </w:r>
      <w:r>
        <w:br/>
        <w:t xml:space="preserve">Alles </w:t>
      </w:r>
      <w:proofErr w:type="spellStart"/>
      <w:r>
        <w:t>brechlich</w:t>
      </w:r>
      <w:proofErr w:type="spellEnd"/>
      <w:r>
        <w:t xml:space="preserve"> ist;</w:t>
      </w:r>
    </w:p>
    <w:p w14:paraId="3644C923" w14:textId="77777777" w:rsidR="008B0866" w:rsidRDefault="008B0866" w:rsidP="008B0866">
      <w:pPr>
        <w:pStyle w:val="StandardWeb"/>
        <w:spacing w:before="0" w:beforeAutospacing="0" w:after="150" w:afterAutospacing="0"/>
      </w:pPr>
      <w:r>
        <w:t>Wo wir hin aufs Ungewisse wandeln,</w:t>
      </w:r>
      <w:r>
        <w:br/>
        <w:t xml:space="preserve">Und in Nacht und Nebel </w:t>
      </w:r>
      <w:proofErr w:type="spellStart"/>
      <w:r>
        <w:t>geh‘n</w:t>
      </w:r>
      <w:proofErr w:type="spellEnd"/>
      <w:r>
        <w:t>,</w:t>
      </w:r>
      <w:r>
        <w:br/>
        <w:t>Nur nach Wahn und Schein und Täuschung handeln,</w:t>
      </w:r>
      <w:r>
        <w:br/>
        <w:t>Und das Licht nicht sehn;</w:t>
      </w:r>
    </w:p>
    <w:p w14:paraId="07E510BF" w14:textId="77777777" w:rsidR="008B0866" w:rsidRDefault="008B0866" w:rsidP="008B0866">
      <w:pPr>
        <w:pStyle w:val="StandardWeb"/>
        <w:spacing w:before="0" w:beforeAutospacing="0" w:after="150" w:afterAutospacing="0"/>
      </w:pPr>
      <w:r>
        <w:t xml:space="preserve">Wo im Dunkeln wir uns </w:t>
      </w:r>
      <w:proofErr w:type="spellStart"/>
      <w:r>
        <w:t>freu’n</w:t>
      </w:r>
      <w:proofErr w:type="spellEnd"/>
      <w:r>
        <w:t xml:space="preserve"> und weinen,</w:t>
      </w:r>
      <w:r>
        <w:br/>
        <w:t>Und rund um uns, rund umher,</w:t>
      </w:r>
      <w:r>
        <w:br/>
        <w:t>Alles, alles, mag es noch so scheinen,</w:t>
      </w:r>
      <w:r>
        <w:br/>
        <w:t>Eitel ist und leer.</w:t>
      </w:r>
    </w:p>
    <w:p w14:paraId="79C0185F" w14:textId="77777777" w:rsidR="008B0866" w:rsidRDefault="008B0866" w:rsidP="008B0866">
      <w:pPr>
        <w:pStyle w:val="StandardWeb"/>
        <w:spacing w:before="0" w:beforeAutospacing="0" w:after="150" w:afterAutospacing="0"/>
      </w:pPr>
      <w:r>
        <w:t>O du Land des Wesens und der Wahrheit,</w:t>
      </w:r>
      <w:r>
        <w:br/>
        <w:t>Unvergänglich für und für!</w:t>
      </w:r>
      <w:r>
        <w:br/>
        <w:t>Mich verlangt nach dir und deiner Klarheit;</w:t>
      </w:r>
      <w:r>
        <w:br/>
        <w:t>Mich verlangt nach dir.</w:t>
      </w:r>
    </w:p>
    <w:p w14:paraId="6404CA86" w14:textId="77777777" w:rsidR="008B0866" w:rsidRDefault="008B0866" w:rsidP="008B0866">
      <w:pPr>
        <w:pStyle w:val="berschrift1"/>
      </w:pPr>
      <w:r w:rsidRPr="008B0866">
        <w:t>Als er sein Weib und ’s Kind an ihrer Brust schlafend fand.</w:t>
      </w:r>
    </w:p>
    <w:p w14:paraId="26DA576A" w14:textId="77777777" w:rsidR="008B0866" w:rsidRDefault="008B0866" w:rsidP="008B0866">
      <w:pPr>
        <w:pStyle w:val="StandardWeb"/>
        <w:spacing w:before="0" w:beforeAutospacing="0" w:after="150" w:afterAutospacing="0"/>
      </w:pPr>
      <w:r>
        <w:t>Das heiß‘ ich rechte Augenweide,</w:t>
      </w:r>
      <w:r>
        <w:br/>
        <w:t>’s Herz weidet sich zugleich.</w:t>
      </w:r>
      <w:r>
        <w:br/>
        <w:t xml:space="preserve">Der alles segnet, </w:t>
      </w:r>
      <w:proofErr w:type="spellStart"/>
      <w:r>
        <w:t>segn</w:t>
      </w:r>
      <w:proofErr w:type="spellEnd"/>
      <w:r>
        <w:t>‘ euch beide!</w:t>
      </w:r>
      <w:r>
        <w:br/>
        <w:t>Euch liebes Schlafgesindel, euch!</w:t>
      </w:r>
    </w:p>
    <w:p w14:paraId="24AAFAF0" w14:textId="77777777" w:rsidR="003A7928" w:rsidRDefault="003A7928" w:rsidP="003A7928">
      <w:pPr>
        <w:pStyle w:val="berschrift1"/>
      </w:pPr>
      <w:r w:rsidRPr="00EE3194">
        <w:t>An – als ihm die – starb</w:t>
      </w:r>
    </w:p>
    <w:p w14:paraId="4E699278" w14:textId="77777777" w:rsidR="003A7928" w:rsidRDefault="003A7928" w:rsidP="003A7928">
      <w:pPr>
        <w:pStyle w:val="StandardWeb"/>
        <w:spacing w:before="0" w:beforeAutospacing="0" w:after="150" w:afterAutospacing="0"/>
      </w:pPr>
      <w:r>
        <w:t>Der Sämann sät den Samen,</w:t>
      </w:r>
      <w:r>
        <w:br/>
        <w:t xml:space="preserve">Die </w:t>
      </w:r>
      <w:proofErr w:type="spellStart"/>
      <w:r>
        <w:t>Erd</w:t>
      </w:r>
      <w:proofErr w:type="spellEnd"/>
      <w:r>
        <w:t>‘ empfängt ihn, und über ein kleines</w:t>
      </w:r>
      <w:r>
        <w:br/>
        <w:t>Keimet die Blume herauf –</w:t>
      </w:r>
    </w:p>
    <w:p w14:paraId="4324D1CC" w14:textId="77777777" w:rsidR="003A7928" w:rsidRDefault="003A7928" w:rsidP="003A7928">
      <w:pPr>
        <w:pStyle w:val="StandardWeb"/>
        <w:spacing w:before="0" w:beforeAutospacing="0" w:after="150" w:afterAutospacing="0"/>
      </w:pPr>
      <w:r>
        <w:t>Du liebtest sie. Was auch dies Leben</w:t>
      </w:r>
      <w:r>
        <w:br/>
        <w:t>Sanft für Gewinn hat, war klein dir geachtet,</w:t>
      </w:r>
      <w:r>
        <w:br/>
        <w:t>Und sie entschlummerte dir!</w:t>
      </w:r>
    </w:p>
    <w:p w14:paraId="76914E88" w14:textId="77777777" w:rsidR="003A7928" w:rsidRDefault="003A7928" w:rsidP="003A7928">
      <w:pPr>
        <w:pStyle w:val="StandardWeb"/>
        <w:spacing w:before="0" w:beforeAutospacing="0" w:after="150" w:afterAutospacing="0"/>
      </w:pPr>
      <w:r>
        <w:t>Was weinest du neben dem Grabe,</w:t>
      </w:r>
      <w:r>
        <w:br/>
        <w:t>Und hebst die Hände zur Wolke des Todes</w:t>
      </w:r>
      <w:r>
        <w:br/>
        <w:t>Und der Verwesung empor?</w:t>
      </w:r>
    </w:p>
    <w:p w14:paraId="3F7EA5ED" w14:textId="77777777" w:rsidR="003A7928" w:rsidRDefault="003A7928" w:rsidP="003A7928">
      <w:pPr>
        <w:pStyle w:val="StandardWeb"/>
        <w:spacing w:before="0" w:beforeAutospacing="0" w:after="150" w:afterAutospacing="0"/>
      </w:pPr>
      <w:r>
        <w:t>Wie Gras auf dem Felde sind Menschen</w:t>
      </w:r>
      <w:r>
        <w:br/>
        <w:t>Dahin, wie Blätter! Nur wenige Tage</w:t>
      </w:r>
      <w:r>
        <w:br/>
      </w:r>
      <w:proofErr w:type="spellStart"/>
      <w:r>
        <w:t>Gehn</w:t>
      </w:r>
      <w:proofErr w:type="spellEnd"/>
      <w:r>
        <w:t xml:space="preserve"> wir verkleidet einher!</w:t>
      </w:r>
    </w:p>
    <w:p w14:paraId="78B04BF0" w14:textId="77777777" w:rsidR="003A7928" w:rsidRDefault="003A7928" w:rsidP="003A7928">
      <w:pPr>
        <w:pStyle w:val="StandardWeb"/>
        <w:spacing w:before="0" w:beforeAutospacing="0" w:after="150" w:afterAutospacing="0"/>
      </w:pPr>
      <w:r>
        <w:t>Der Adler besuchet die Erde,</w:t>
      </w:r>
      <w:r>
        <w:br/>
        <w:t>Doch säumt nicht, schüttelt vom Flügel den Staub, und</w:t>
      </w:r>
      <w:r>
        <w:br/>
        <w:t>Kehrt zur Sonne zurück!</w:t>
      </w:r>
    </w:p>
    <w:p w14:paraId="5BE80909" w14:textId="77777777" w:rsidR="003A7928" w:rsidRDefault="003A7928" w:rsidP="003A7928">
      <w:pPr>
        <w:pStyle w:val="berschrift1"/>
      </w:pPr>
      <w:r w:rsidRPr="003A7928">
        <w:t>An die Nachtigall</w:t>
      </w:r>
    </w:p>
    <w:p w14:paraId="6FAF8D16" w14:textId="77777777" w:rsidR="003A7928" w:rsidRDefault="003A7928" w:rsidP="003A7928">
      <w:pPr>
        <w:pStyle w:val="StandardWeb"/>
        <w:spacing w:before="0" w:beforeAutospacing="0" w:after="150" w:afterAutospacing="0"/>
      </w:pPr>
      <w:r>
        <w:t>Er liegt und schläft an meinem Herzen,</w:t>
      </w:r>
      <w:r>
        <w:br/>
        <w:t>Mein guter Schutzgeist fang ihn ein;</w:t>
      </w:r>
      <w:r>
        <w:br/>
        <w:t>Und ich kann fröhlich sein und scherzen,</w:t>
      </w:r>
      <w:r>
        <w:br/>
        <w:t xml:space="preserve">Kann jeder Blum_ und jedes Blatts mich </w:t>
      </w:r>
      <w:proofErr w:type="spellStart"/>
      <w:r>
        <w:t>freun</w:t>
      </w:r>
      <w:proofErr w:type="spellEnd"/>
      <w:r>
        <w:t>.</w:t>
      </w:r>
      <w:r>
        <w:br/>
        <w:t>Nachtigall, Nachtigall, ach!</w:t>
      </w:r>
      <w:r>
        <w:br/>
        <w:t>Sing mir den Amor nicht wach!</w:t>
      </w:r>
    </w:p>
    <w:p w14:paraId="6CD821CB" w14:textId="77777777" w:rsidR="00EE3194" w:rsidRDefault="00EE3194" w:rsidP="00EE3194">
      <w:pPr>
        <w:pStyle w:val="berschrift1"/>
      </w:pPr>
      <w:r w:rsidRPr="00EE3194">
        <w:t>An Frau Rebecca bei der silbernen Hochzeit, den 15. März 1797.</w:t>
      </w:r>
    </w:p>
    <w:p w14:paraId="3A956A39" w14:textId="77777777" w:rsidR="00EE3194" w:rsidRDefault="00EE3194" w:rsidP="00EE3194">
      <w:pPr>
        <w:pStyle w:val="StandardWeb"/>
        <w:spacing w:before="0" w:beforeAutospacing="0" w:after="150" w:afterAutospacing="0"/>
      </w:pPr>
      <w:r>
        <w:t xml:space="preserve">Ich habe Dich </w:t>
      </w:r>
      <w:proofErr w:type="spellStart"/>
      <w:r>
        <w:t>geliebet</w:t>
      </w:r>
      <w:proofErr w:type="spellEnd"/>
      <w:r>
        <w:t>, und ich will Dich lieben,</w:t>
      </w:r>
      <w:r>
        <w:br/>
        <w:t xml:space="preserve">So lang‘ Du </w:t>
      </w:r>
      <w:proofErr w:type="spellStart"/>
      <w:r>
        <w:t>goldner</w:t>
      </w:r>
      <w:proofErr w:type="spellEnd"/>
      <w:r>
        <w:t xml:space="preserve"> Engel bist;</w:t>
      </w:r>
      <w:r>
        <w:br/>
        <w:t>In diesem wüsten Lande hier und drüben,</w:t>
      </w:r>
      <w:r>
        <w:br/>
        <w:t>Im Lande, wo es besser ist.</w:t>
      </w:r>
    </w:p>
    <w:p w14:paraId="1118E1C1" w14:textId="77777777" w:rsidR="00EE3194" w:rsidRDefault="00EE3194" w:rsidP="00EE3194">
      <w:pPr>
        <w:pStyle w:val="StandardWeb"/>
        <w:spacing w:before="0" w:beforeAutospacing="0" w:after="150" w:afterAutospacing="0"/>
      </w:pPr>
      <w:r>
        <w:t>Ich will nicht von Dir sagen, will nicht von Dir singen;</w:t>
      </w:r>
      <w:r>
        <w:br/>
        <w:t>Was soll uns Loblied und Gedicht?</w:t>
      </w:r>
      <w:r>
        <w:br/>
        <w:t>Doch muss ich heut‘ der Wahrheit Zeugnis bringen,</w:t>
      </w:r>
      <w:r>
        <w:br/>
        <w:t>Denn unerkenntlich bin ich nicht.</w:t>
      </w:r>
    </w:p>
    <w:p w14:paraId="029962D0" w14:textId="77777777" w:rsidR="00EE3194" w:rsidRDefault="00EE3194" w:rsidP="00EE3194">
      <w:pPr>
        <w:pStyle w:val="StandardWeb"/>
        <w:spacing w:before="0" w:beforeAutospacing="0" w:after="150" w:afterAutospacing="0"/>
      </w:pPr>
      <w:r>
        <w:t>Ich danke Dir mein Wohl, mein Glück in diesem Leben.</w:t>
      </w:r>
      <w:r>
        <w:br/>
        <w:t>Ich war wohl klug, dass ich Dich fand</w:t>
      </w:r>
      <w:r>
        <w:br/>
        <w:t>Doch ich fand nicht. GOTT hat Dich mir gegeben;</w:t>
      </w:r>
      <w:r>
        <w:br/>
        <w:t xml:space="preserve">So segnet keine </w:t>
      </w:r>
      <w:proofErr w:type="spellStart"/>
      <w:r>
        <w:t>and’re</w:t>
      </w:r>
      <w:proofErr w:type="spellEnd"/>
      <w:r>
        <w:t xml:space="preserve"> Hand.</w:t>
      </w:r>
    </w:p>
    <w:p w14:paraId="517073CB" w14:textId="77777777" w:rsidR="00EE3194" w:rsidRDefault="00EE3194" w:rsidP="00EE3194">
      <w:pPr>
        <w:pStyle w:val="StandardWeb"/>
        <w:spacing w:before="0" w:beforeAutospacing="0" w:after="150" w:afterAutospacing="0"/>
      </w:pPr>
      <w:r>
        <w:t>Sein Tun ist je und je großmütig und verborgen;</w:t>
      </w:r>
      <w:r>
        <w:br/>
        <w:t>und darum hoff‘ ich fromm und blind,</w:t>
      </w:r>
      <w:r>
        <w:br/>
        <w:t xml:space="preserve">Er werde auch für </w:t>
      </w:r>
      <w:proofErr w:type="spellStart"/>
      <w:r>
        <w:t>uns’re</w:t>
      </w:r>
      <w:proofErr w:type="spellEnd"/>
      <w:r>
        <w:t xml:space="preserve"> Kinder sorgen,</w:t>
      </w:r>
      <w:r>
        <w:br/>
        <w:t>Die unser Schatz und Reichtum sind.</w:t>
      </w:r>
    </w:p>
    <w:p w14:paraId="62170F5C" w14:textId="77777777" w:rsidR="00EE3194" w:rsidRDefault="00EE3194" w:rsidP="00EE3194">
      <w:pPr>
        <w:pStyle w:val="StandardWeb"/>
        <w:spacing w:before="0" w:beforeAutospacing="0" w:after="150" w:afterAutospacing="0"/>
      </w:pPr>
      <w:r>
        <w:t>Und werde sie regieren, werde für sie wachen,</w:t>
      </w:r>
      <w:r>
        <w:br/>
        <w:t>Sie an sich halten Tag und Nacht,</w:t>
      </w:r>
      <w:r>
        <w:br/>
        <w:t>Dass sie wert werden, und auch glücklich machen,</w:t>
      </w:r>
      <w:r>
        <w:br/>
        <w:t>Wie ihre Mutter glücklich macht.</w:t>
      </w:r>
    </w:p>
    <w:p w14:paraId="29B51A62" w14:textId="77777777" w:rsidR="00EE3194" w:rsidRDefault="00EE3194" w:rsidP="00EE3194">
      <w:pPr>
        <w:pStyle w:val="StandardWeb"/>
        <w:spacing w:before="0" w:beforeAutospacing="0" w:after="150" w:afterAutospacing="0"/>
      </w:pPr>
      <w:r>
        <w:t>Uns hat gewogt die Freude, wie es wogt und flutet</w:t>
      </w:r>
      <w:r>
        <w:br/>
        <w:t>Im Meer, so weit und breit und hoch! –</w:t>
      </w:r>
      <w:r>
        <w:br/>
        <w:t>Doch, manchmal auch hat uns das Herz geblutet,</w:t>
      </w:r>
      <w:r>
        <w:br/>
        <w:t>Geblutet . . . Ach, und blutet noch.</w:t>
      </w:r>
    </w:p>
    <w:p w14:paraId="23C1F2E7" w14:textId="77777777" w:rsidR="00EE3194" w:rsidRDefault="00EE3194" w:rsidP="00EE3194">
      <w:pPr>
        <w:pStyle w:val="StandardWeb"/>
        <w:spacing w:before="0" w:beforeAutospacing="0" w:after="150" w:afterAutospacing="0"/>
      </w:pPr>
      <w:r>
        <w:t>Es gibt in dieser Welt nicht lauter gute Tage,</w:t>
      </w:r>
      <w:r>
        <w:br/>
        <w:t>Wir kommen hier zu leiden her;</w:t>
      </w:r>
      <w:r>
        <w:br/>
        <w:t>Und jeder Mensch hat seine eigne Plage,</w:t>
      </w:r>
      <w:r>
        <w:br/>
        <w:t xml:space="preserve">Und noch sein heimlich </w:t>
      </w:r>
      <w:proofErr w:type="spellStart"/>
      <w:r>
        <w:t>Grève</w:t>
      </w:r>
      <w:proofErr w:type="spellEnd"/>
      <w:r>
        <w:t>-coeur</w:t>
      </w:r>
      <w:r>
        <w:rPr>
          <w:rStyle w:val="Funotenzeichen"/>
        </w:rPr>
        <w:footnoteReference w:id="1"/>
      </w:r>
      <w:r>
        <w:t>.</w:t>
      </w:r>
    </w:p>
    <w:p w14:paraId="62903E77" w14:textId="77777777" w:rsidR="00EE3194" w:rsidRDefault="00EE3194" w:rsidP="00EE3194">
      <w:pPr>
        <w:pStyle w:val="StandardWeb"/>
        <w:spacing w:before="0" w:beforeAutospacing="0" w:after="150" w:afterAutospacing="0"/>
      </w:pPr>
      <w:r>
        <w:t>Heut‘ aber schlag‘ ich aus dem Sinn mir alles Trübe,</w:t>
      </w:r>
      <w:r>
        <w:br/>
        <w:t>Vergesse alle meinen Schmerz;</w:t>
      </w:r>
      <w:r>
        <w:br/>
        <w:t>Und drücke fröhlich Dich, mit voller Liebe,</w:t>
      </w:r>
      <w:r>
        <w:br/>
        <w:t>Vor Gottes Antlitz an mein Herz.</w:t>
      </w:r>
    </w:p>
    <w:p w14:paraId="5F1D5505" w14:textId="77777777" w:rsidR="003A7928" w:rsidRDefault="003A7928" w:rsidP="003A7928">
      <w:pPr>
        <w:pStyle w:val="berschrift1"/>
      </w:pPr>
      <w:r w:rsidRPr="003A7928">
        <w:t>Anfang der „</w:t>
      </w:r>
      <w:proofErr w:type="spellStart"/>
      <w:r w:rsidRPr="003A7928">
        <w:t>Wandsbecker</w:t>
      </w:r>
      <w:proofErr w:type="spellEnd"/>
      <w:r w:rsidRPr="003A7928">
        <w:t xml:space="preserve"> Romanze“</w:t>
      </w:r>
    </w:p>
    <w:p w14:paraId="03537FFB" w14:textId="77777777" w:rsidR="003A7928" w:rsidRDefault="003A7928" w:rsidP="003A7928">
      <w:pPr>
        <w:pStyle w:val="StandardWeb"/>
        <w:spacing w:before="0" w:beforeAutospacing="0" w:after="150" w:afterAutospacing="0"/>
      </w:pPr>
      <w:r>
        <w:t xml:space="preserve">Gesetzt, du wärst, dich zu </w:t>
      </w:r>
      <w:proofErr w:type="spellStart"/>
      <w:r>
        <w:t>erfreun</w:t>
      </w:r>
      <w:proofErr w:type="spellEnd"/>
      <w:r>
        <w:t>,</w:t>
      </w:r>
      <w:r>
        <w:br/>
        <w:t>Und ob des Leibes Stärke,</w:t>
      </w:r>
      <w:r>
        <w:br/>
        <w:t>In Hamburg (Fleisch und Fisch und Wein</w:t>
      </w:r>
      <w:r>
        <w:br/>
        <w:t>Sind hier sehr gut, das merke!)</w:t>
      </w:r>
    </w:p>
    <w:p w14:paraId="35616786" w14:textId="77777777" w:rsidR="003A7928" w:rsidRDefault="003A7928" w:rsidP="003A7928">
      <w:pPr>
        <w:pStyle w:val="StandardWeb"/>
        <w:spacing w:before="0" w:beforeAutospacing="0" w:after="150" w:afterAutospacing="0"/>
      </w:pPr>
      <w:r>
        <w:t xml:space="preserve">Und hättest </w:t>
      </w:r>
      <w:proofErr w:type="spellStart"/>
      <w:r>
        <w:t>Wandsbeck</w:t>
      </w:r>
      <w:proofErr w:type="spellEnd"/>
      <w:r>
        <w:t xml:space="preserve"> Lust zu sehn,</w:t>
      </w:r>
      <w:r>
        <w:br/>
        <w:t>Und bist nicht etwa Reiter;</w:t>
      </w:r>
      <w:r>
        <w:br/>
        <w:t xml:space="preserve">So </w:t>
      </w:r>
      <w:proofErr w:type="spellStart"/>
      <w:r>
        <w:t>mußt</w:t>
      </w:r>
      <w:proofErr w:type="spellEnd"/>
      <w:r>
        <w:t xml:space="preserve"> du aus dem Thore </w:t>
      </w:r>
      <w:proofErr w:type="spellStart"/>
      <w:r>
        <w:t>gehn</w:t>
      </w:r>
      <w:proofErr w:type="spellEnd"/>
      <w:r>
        <w:t>,</w:t>
      </w:r>
      <w:r>
        <w:br/>
        <w:t>Und so allmählich weiter.</w:t>
      </w:r>
    </w:p>
    <w:p w14:paraId="74CD4104" w14:textId="77777777" w:rsidR="003A7928" w:rsidRDefault="003A7928" w:rsidP="003A7928">
      <w:pPr>
        <w:pStyle w:val="StandardWeb"/>
        <w:spacing w:before="0" w:beforeAutospacing="0" w:after="150" w:afterAutospacing="0"/>
      </w:pPr>
      <w:r>
        <w:t>Zu Wagen kannst du freilich auch,</w:t>
      </w:r>
      <w:r>
        <w:br/>
        <w:t>Das kann dir niemand wehren;</w:t>
      </w:r>
      <w:r>
        <w:br/>
        <w:t xml:space="preserve">Doch </w:t>
      </w:r>
      <w:proofErr w:type="spellStart"/>
      <w:r>
        <w:t>mußt</w:t>
      </w:r>
      <w:proofErr w:type="spellEnd"/>
      <w:r>
        <w:t xml:space="preserve"> du erst nach altem Brauch</w:t>
      </w:r>
      <w:r>
        <w:br/>
        <w:t>Des Fuhrmanns Meinung hören;</w:t>
      </w:r>
    </w:p>
    <w:p w14:paraId="01443649" w14:textId="77777777" w:rsidR="003A7928" w:rsidRDefault="003A7928" w:rsidP="003A7928">
      <w:pPr>
        <w:pStyle w:val="StandardWeb"/>
        <w:spacing w:before="0" w:beforeAutospacing="0" w:after="150" w:afterAutospacing="0"/>
      </w:pPr>
      <w:r>
        <w:t>Und wenn der nichts dagegen hat,</w:t>
      </w:r>
      <w:r>
        <w:br/>
        <w:t>So hab‘ ich nichts zu sagen.</w:t>
      </w:r>
      <w:r>
        <w:br/>
        <w:t xml:space="preserve">Reit‘ oder geh‘, doch in der </w:t>
      </w:r>
      <w:proofErr w:type="spellStart"/>
      <w:r>
        <w:t>That</w:t>
      </w:r>
      <w:proofErr w:type="spellEnd"/>
      <w:r>
        <w:br/>
        <w:t>Am besten ist’s zu Wagen.</w:t>
      </w:r>
    </w:p>
    <w:p w14:paraId="30E33D80" w14:textId="77777777" w:rsidR="003A7928" w:rsidRDefault="003A7928" w:rsidP="003A7928">
      <w:pPr>
        <w:pStyle w:val="StandardWeb"/>
        <w:spacing w:before="0" w:beforeAutospacing="0" w:after="150" w:afterAutospacing="0"/>
      </w:pPr>
      <w:r>
        <w:t>Nur siehe fleißig vor dich hin,</w:t>
      </w:r>
      <w:r>
        <w:br/>
        <w:t xml:space="preserve">So wirst du </w:t>
      </w:r>
      <w:proofErr w:type="spellStart"/>
      <w:r>
        <w:t>schaun</w:t>
      </w:r>
      <w:proofErr w:type="spellEnd"/>
      <w:r>
        <w:t xml:space="preserve"> und sehen</w:t>
      </w:r>
      <w:r>
        <w:br/>
        <w:t xml:space="preserve">Da einen Wald, wo mitten </w:t>
      </w:r>
      <w:proofErr w:type="spellStart"/>
      <w:r>
        <w:t>d’rin</w:t>
      </w:r>
      <w:proofErr w:type="spellEnd"/>
      <w:r>
        <w:br/>
        <w:t>Lang Thurm und Häuser stehen.</w:t>
      </w:r>
    </w:p>
    <w:p w14:paraId="18BB2D12" w14:textId="77777777" w:rsidR="003A7928" w:rsidRDefault="003A7928" w:rsidP="003A7928">
      <w:pPr>
        <w:pStyle w:val="StandardWeb"/>
        <w:spacing w:before="0" w:beforeAutospacing="0" w:after="150" w:afterAutospacing="0"/>
      </w:pPr>
      <w:r>
        <w:t>Ad vocem Thurm fällt mir gleich ein,</w:t>
      </w:r>
      <w:r>
        <w:br/>
      </w:r>
      <w:proofErr w:type="spellStart"/>
      <w:r>
        <w:t>Daß</w:t>
      </w:r>
      <w:proofErr w:type="spellEnd"/>
      <w:r>
        <w:t xml:space="preserve"> einst im Pisa-Lande</w:t>
      </w:r>
      <w:r>
        <w:br/>
        <w:t>Mit dreien Kindern, jung und fein!</w:t>
      </w:r>
      <w:r>
        <w:br/>
        <w:t>Ein Mann von hohem Stande</w:t>
      </w:r>
    </w:p>
    <w:p w14:paraId="5FBCDB26" w14:textId="77777777" w:rsidR="003A7928" w:rsidRDefault="003A7928" w:rsidP="003A7928">
      <w:pPr>
        <w:pStyle w:val="StandardWeb"/>
        <w:spacing w:before="0" w:beforeAutospacing="0" w:after="150" w:afterAutospacing="0"/>
      </w:pPr>
      <w:r>
        <w:t>Verriegelt worden jämmerlich;</w:t>
      </w:r>
      <w:r>
        <w:br/>
        <w:t>’s ist schrecklich zu erzählen,</w:t>
      </w:r>
      <w:r>
        <w:br/>
        <w:t xml:space="preserve">Wie da der Alte </w:t>
      </w:r>
      <w:proofErr w:type="spellStart"/>
      <w:r>
        <w:t>mußte</w:t>
      </w:r>
      <w:proofErr w:type="spellEnd"/>
      <w:r>
        <w:t xml:space="preserve"> sich,</w:t>
      </w:r>
      <w:r>
        <w:br/>
        <w:t>Wie sich die Kinder quälen.</w:t>
      </w:r>
    </w:p>
    <w:p w14:paraId="6B302D90" w14:textId="77777777" w:rsidR="003A7928" w:rsidRDefault="003A7928" w:rsidP="003A7928">
      <w:pPr>
        <w:pStyle w:val="StandardWeb"/>
        <w:spacing w:before="0" w:beforeAutospacing="0" w:after="150" w:afterAutospacing="0"/>
      </w:pPr>
      <w:r>
        <w:t>Wer nicht versteht Reim und Gedicht</w:t>
      </w:r>
      <w:r>
        <w:br/>
        <w:t>Kann ihre Qual nicht sprechen;</w:t>
      </w:r>
      <w:r>
        <w:br/>
        <w:t>Sie saßen da und hatten nicht</w:t>
      </w:r>
      <w:r>
        <w:br/>
        <w:t>Zu beißen noch zu brechen,</w:t>
      </w:r>
    </w:p>
    <w:p w14:paraId="3250CCEC" w14:textId="77777777" w:rsidR="003A7928" w:rsidRDefault="003A7928" w:rsidP="003A7928">
      <w:pPr>
        <w:pStyle w:val="StandardWeb"/>
        <w:spacing w:before="0" w:beforeAutospacing="0" w:after="150" w:afterAutospacing="0"/>
      </w:pPr>
      <w:r>
        <w:t>Und hatten Hunger – ach, der Tod</w:t>
      </w:r>
      <w:r>
        <w:br/>
        <w:t>War hier Geschenk und Gabe,</w:t>
      </w:r>
      <w:r>
        <w:br/>
        <w:t xml:space="preserve">Drei Tage lang bat </w:t>
      </w:r>
      <w:proofErr w:type="spellStart"/>
      <w:r>
        <w:t>Gaddo</w:t>
      </w:r>
      <w:proofErr w:type="spellEnd"/>
      <w:r>
        <w:t xml:space="preserve"> Brod,</w:t>
      </w:r>
      <w:r>
        <w:br/>
        <w:t>Dann starb der arme Knabe.</w:t>
      </w:r>
    </w:p>
    <w:p w14:paraId="60D24AE1" w14:textId="77777777" w:rsidR="003A7928" w:rsidRDefault="003A7928" w:rsidP="003A7928">
      <w:pPr>
        <w:pStyle w:val="StandardWeb"/>
        <w:spacing w:before="0" w:beforeAutospacing="0" w:after="150" w:afterAutospacing="0"/>
      </w:pPr>
      <w:r>
        <w:t>Um seine kleine Leiche her</w:t>
      </w:r>
      <w:r>
        <w:br/>
        <w:t>Wankt Vater, wanken Brüder,</w:t>
      </w:r>
      <w:r>
        <w:br/>
        <w:t>Und starben alle so wie er</w:t>
      </w:r>
      <w:r>
        <w:br/>
        <w:t>Nur später – aber wieder</w:t>
      </w:r>
    </w:p>
    <w:p w14:paraId="7E8F8F13" w14:textId="77777777" w:rsidR="003A7928" w:rsidRDefault="003A7928" w:rsidP="003A7928">
      <w:pPr>
        <w:pStyle w:val="StandardWeb"/>
        <w:spacing w:before="0" w:beforeAutospacing="0" w:after="150" w:afterAutospacing="0"/>
      </w:pPr>
      <w:r>
        <w:t>Zu kommen auf dem Thurm im Wald,</w:t>
      </w:r>
      <w:r>
        <w:br/>
        <w:t xml:space="preserve">Den du </w:t>
      </w:r>
      <w:proofErr w:type="spellStart"/>
      <w:r>
        <w:t>thust</w:t>
      </w:r>
      <w:proofErr w:type="spellEnd"/>
      <w:r>
        <w:t xml:space="preserve"> </w:t>
      </w:r>
      <w:proofErr w:type="spellStart"/>
      <w:r>
        <w:t>schaun</w:t>
      </w:r>
      <w:proofErr w:type="spellEnd"/>
      <w:r>
        <w:t xml:space="preserve"> und sehen,</w:t>
      </w:r>
      <w:r>
        <w:br/>
        <w:t xml:space="preserve">So merke nun auch </w:t>
      </w:r>
      <w:proofErr w:type="spellStart"/>
      <w:r>
        <w:t>wasgestalt</w:t>
      </w:r>
      <w:proofErr w:type="spellEnd"/>
      <w:r>
        <w:br/>
        <w:t>Mit dem die Sachen stehen.</w:t>
      </w:r>
    </w:p>
    <w:p w14:paraId="4DE24DB6" w14:textId="77777777" w:rsidR="008B0866" w:rsidRDefault="008B0866" w:rsidP="008B0866">
      <w:pPr>
        <w:pStyle w:val="berschrift1"/>
      </w:pPr>
      <w:proofErr w:type="spellStart"/>
      <w:r w:rsidRPr="008B0866">
        <w:t>Anselmuccio</w:t>
      </w:r>
      <w:proofErr w:type="spellEnd"/>
      <w:r w:rsidRPr="008B0866">
        <w:t>.</w:t>
      </w:r>
    </w:p>
    <w:p w14:paraId="7DCC1E76" w14:textId="77777777" w:rsidR="008B0866" w:rsidRDefault="008B0866" w:rsidP="008B0866">
      <w:pPr>
        <w:pStyle w:val="StandardWeb"/>
        <w:spacing w:before="0" w:beforeAutospacing="0" w:after="150" w:afterAutospacing="0"/>
      </w:pPr>
      <w:r>
        <w:t>Ist gar ein holder Knabe, er!</w:t>
      </w:r>
      <w:r>
        <w:br/>
        <w:t>Als ob er ’s Bild der Liebe wär‘.</w:t>
      </w:r>
      <w:r>
        <w:br/>
        <w:t>Sieht freundlich aus, und weiß und rot,</w:t>
      </w:r>
      <w:r>
        <w:br/>
        <w:t>Hat große Lust an Butterbrot,</w:t>
      </w:r>
      <w:r>
        <w:br/>
        <w:t>Hat blaue Augen, gelbes Haar,</w:t>
      </w:r>
      <w:r>
        <w:br/>
        <w:t>Und Schelm im Nacken immerdar,</w:t>
      </w:r>
      <w:r>
        <w:br/>
        <w:t>Hat Arm‘ und Beine, rund und voll!</w:t>
      </w:r>
      <w:r>
        <w:br/>
        <w:t>Und alles, wie man’s haben soll.</w:t>
      </w:r>
      <w:r>
        <w:br/>
        <w:t>Nur eines fehlt dir, lieber Knabe!</w:t>
      </w:r>
      <w:r>
        <w:br/>
        <w:t>Eins nur: Dass ich dich noch nicht habe.</w:t>
      </w:r>
    </w:p>
    <w:p w14:paraId="4CE4C28F" w14:textId="77777777" w:rsidR="003A7928" w:rsidRDefault="003A7928" w:rsidP="003A7928">
      <w:pPr>
        <w:pStyle w:val="berschrift1"/>
      </w:pPr>
      <w:r w:rsidRPr="003A7928">
        <w:t>Auf den Tod der Kaiserin</w:t>
      </w:r>
    </w:p>
    <w:p w14:paraId="7F08BDE3" w14:textId="77777777" w:rsidR="003A7928" w:rsidRDefault="003A7928" w:rsidP="003A7928">
      <w:pPr>
        <w:pStyle w:val="StandardWeb"/>
        <w:spacing w:before="0" w:beforeAutospacing="0" w:after="150" w:afterAutospacing="0"/>
      </w:pPr>
      <w:r>
        <w:t>Sie machte Frieden! Das ist mein Gedicht.</w:t>
      </w:r>
      <w:r>
        <w:br/>
        <w:t>War ihres Volkes Lust und ihres Volkes Segen,</w:t>
      </w:r>
      <w:r>
        <w:br/>
        <w:t>Und ging getrost und voller Zuversicht</w:t>
      </w:r>
      <w:r>
        <w:br/>
        <w:t>Dem Tod als ihrem Freund entgegen.</w:t>
      </w:r>
      <w:r>
        <w:br/>
        <w:t>Ein Welt-</w:t>
      </w:r>
      <w:proofErr w:type="spellStart"/>
      <w:r>
        <w:t>Erobrer</w:t>
      </w:r>
      <w:proofErr w:type="spellEnd"/>
      <w:r>
        <w:t xml:space="preserve"> kann das nicht.</w:t>
      </w:r>
      <w:r>
        <w:br/>
        <w:t>Sie machte Frieden! Das ist mein Gedicht.</w:t>
      </w:r>
    </w:p>
    <w:p w14:paraId="1E9FCAAE" w14:textId="77777777" w:rsidR="00C509A1" w:rsidRDefault="00C509A1" w:rsidP="00C509A1">
      <w:pPr>
        <w:pStyle w:val="berschrift1"/>
      </w:pPr>
      <w:r w:rsidRPr="004138C4">
        <w:t>Bauernlied (Im Anfang war´s auf Erden)</w:t>
      </w:r>
    </w:p>
    <w:p w14:paraId="732F3532" w14:textId="77777777" w:rsidR="00C509A1" w:rsidRDefault="00C509A1" w:rsidP="00C509A1">
      <w:pPr>
        <w:pStyle w:val="StandardWeb"/>
        <w:spacing w:before="0" w:beforeAutospacing="0" w:after="150" w:afterAutospacing="0"/>
      </w:pPr>
      <w:r>
        <w:t>Der Vorsänger:</w:t>
      </w:r>
      <w:r>
        <w:br/>
        <w:t>Im Anfang war´s auf Erden</w:t>
      </w:r>
      <w:r>
        <w:br/>
        <w:t>Nur finster, wüst, und leer;</w:t>
      </w:r>
      <w:r>
        <w:br/>
        <w:t>Und sollt was sein und werden,</w:t>
      </w:r>
      <w:r>
        <w:br/>
      </w:r>
      <w:proofErr w:type="spellStart"/>
      <w:r>
        <w:t>Mußt</w:t>
      </w:r>
      <w:proofErr w:type="spellEnd"/>
      <w:r>
        <w:t xml:space="preserve"> es woanders her.</w:t>
      </w:r>
    </w:p>
    <w:p w14:paraId="7518C402" w14:textId="77777777" w:rsidR="00C509A1" w:rsidRDefault="00C509A1" w:rsidP="00C509A1">
      <w:pPr>
        <w:pStyle w:val="StandardWeb"/>
        <w:spacing w:before="0" w:beforeAutospacing="0" w:after="150" w:afterAutospacing="0"/>
      </w:pPr>
      <w:r>
        <w:t>Refrain:</w:t>
      </w:r>
      <w:r>
        <w:br/>
        <w:t>Alle gute Gabe</w:t>
      </w:r>
      <w:r>
        <w:br/>
        <w:t>Kam oben her, von Gott,</w:t>
      </w:r>
      <w:r>
        <w:br/>
        <w:t>Vom schönen blauen Himmel herab!</w:t>
      </w:r>
    </w:p>
    <w:p w14:paraId="522482E0" w14:textId="77777777" w:rsidR="00C509A1" w:rsidRDefault="00C509A1" w:rsidP="00C509A1">
      <w:pPr>
        <w:pStyle w:val="StandardWeb"/>
        <w:spacing w:before="0" w:beforeAutospacing="0" w:after="150" w:afterAutospacing="0"/>
      </w:pPr>
      <w:r>
        <w:t>Vorsänger:</w:t>
      </w:r>
      <w:r>
        <w:br/>
        <w:t>2. So ist es hergegangen</w:t>
      </w:r>
      <w:r>
        <w:br/>
        <w:t>Im Anfang, als Gott sprach;</w:t>
      </w:r>
      <w:r>
        <w:br/>
        <w:t>Und wie sich´s angefangen,</w:t>
      </w:r>
      <w:r>
        <w:br/>
        <w:t>So geht´s noch diesen Tag.</w:t>
      </w:r>
    </w:p>
    <w:p w14:paraId="5DBDB8D8" w14:textId="77777777" w:rsidR="00C509A1" w:rsidRDefault="00C509A1" w:rsidP="00C509A1">
      <w:pPr>
        <w:pStyle w:val="StandardWeb"/>
        <w:spacing w:before="0" w:beforeAutospacing="0" w:after="150" w:afterAutospacing="0"/>
      </w:pPr>
      <w:r>
        <w:t>Refrain:</w:t>
      </w:r>
      <w:r>
        <w:br/>
        <w:t>Alle gute Gabe</w:t>
      </w:r>
      <w:r>
        <w:br/>
        <w:t>Kam oben her, von Gott,</w:t>
      </w:r>
      <w:r>
        <w:br/>
        <w:t>Vom schönen blauen Himmel herab!</w:t>
      </w:r>
    </w:p>
    <w:p w14:paraId="7AF6B991" w14:textId="77777777" w:rsidR="00EE3194" w:rsidRDefault="00EE3194" w:rsidP="00EE3194">
      <w:pPr>
        <w:pStyle w:val="berschrift1"/>
      </w:pPr>
      <w:r w:rsidRPr="00EE3194">
        <w:t>Bei dem Grabe Anselmos</w:t>
      </w:r>
    </w:p>
    <w:p w14:paraId="6639FB6A" w14:textId="77777777" w:rsidR="00EE3194" w:rsidRDefault="00EE3194" w:rsidP="00EE3194">
      <w:pPr>
        <w:pStyle w:val="StandardWeb"/>
        <w:spacing w:before="0" w:beforeAutospacing="0" w:after="150" w:afterAutospacing="0"/>
      </w:pPr>
      <w:proofErr w:type="spellStart"/>
      <w:r>
        <w:t>Daß</w:t>
      </w:r>
      <w:proofErr w:type="spellEnd"/>
      <w:r>
        <w:t xml:space="preserve"> ich dich verloren habe,</w:t>
      </w:r>
      <w:r>
        <w:br/>
      </w:r>
      <w:proofErr w:type="spellStart"/>
      <w:r>
        <w:t>Daß</w:t>
      </w:r>
      <w:proofErr w:type="spellEnd"/>
      <w:r>
        <w:t xml:space="preserve"> du nicht mehr bist,</w:t>
      </w:r>
      <w:r>
        <w:br/>
        <w:t xml:space="preserve">Ach! </w:t>
      </w:r>
      <w:proofErr w:type="spellStart"/>
      <w:r>
        <w:t>daß</w:t>
      </w:r>
      <w:proofErr w:type="spellEnd"/>
      <w:r>
        <w:t xml:space="preserve"> hier in diesem Grabe</w:t>
      </w:r>
      <w:r>
        <w:br/>
        <w:t>Mein Anselmo ist,</w:t>
      </w:r>
      <w:r>
        <w:br/>
        <w:t>Das ist mein Schmerz! das ist mein Schmerz!</w:t>
      </w:r>
      <w:r>
        <w:br/>
        <w:t>Seht, wir liebten uns, wir beide,</w:t>
      </w:r>
      <w:r>
        <w:br/>
        <w:t>Und, so lang‘ ich bin, kommt Freude</w:t>
      </w:r>
      <w:r>
        <w:br/>
        <w:t>Niemals wieder in mein Herz.</w:t>
      </w:r>
    </w:p>
    <w:p w14:paraId="4C094226" w14:textId="77777777" w:rsidR="004138C4" w:rsidRDefault="004138C4" w:rsidP="004138C4">
      <w:pPr>
        <w:pStyle w:val="berschrift1"/>
      </w:pPr>
      <w:r w:rsidRPr="004138C4">
        <w:t>Bei dem Grabe meines Vaters</w:t>
      </w:r>
    </w:p>
    <w:p w14:paraId="1A3B91A3" w14:textId="77777777" w:rsidR="004138C4" w:rsidRDefault="004138C4" w:rsidP="004138C4">
      <w:pPr>
        <w:pStyle w:val="StandardWeb"/>
        <w:spacing w:before="0" w:beforeAutospacing="0" w:after="150" w:afterAutospacing="0"/>
      </w:pPr>
      <w:r>
        <w:t>1. Friede sei um diesen Grabstein her!</w:t>
      </w:r>
      <w:r>
        <w:br/>
        <w:t>Sanfter Friede Gottes! Ach, sie haben</w:t>
      </w:r>
      <w:r>
        <w:br/>
        <w:t>Einen guten Mann begraben,</w:t>
      </w:r>
      <w:r>
        <w:br/>
        <w:t>Und mir war er mehr;</w:t>
      </w:r>
    </w:p>
    <w:p w14:paraId="7A4EC7EB" w14:textId="77777777" w:rsidR="004138C4" w:rsidRDefault="004138C4" w:rsidP="004138C4">
      <w:pPr>
        <w:pStyle w:val="StandardWeb"/>
        <w:spacing w:before="0" w:beforeAutospacing="0" w:after="150" w:afterAutospacing="0"/>
      </w:pPr>
      <w:r>
        <w:t xml:space="preserve">2. </w:t>
      </w:r>
      <w:proofErr w:type="spellStart"/>
      <w:r>
        <w:t>Träufte</w:t>
      </w:r>
      <w:proofErr w:type="spellEnd"/>
      <w:r>
        <w:t xml:space="preserve"> mir von Segen, dieser Mann,</w:t>
      </w:r>
      <w:r>
        <w:br/>
        <w:t>Wie ein milder Stern aus bessern Welten!</w:t>
      </w:r>
      <w:r>
        <w:br/>
        <w:t>Und ich kann´s ihm nicht vergelten,</w:t>
      </w:r>
      <w:r>
        <w:br/>
        <w:t>Was er mir getan.</w:t>
      </w:r>
    </w:p>
    <w:p w14:paraId="3B587AEE" w14:textId="77777777" w:rsidR="004138C4" w:rsidRDefault="004138C4" w:rsidP="004138C4">
      <w:pPr>
        <w:pStyle w:val="StandardWeb"/>
        <w:spacing w:before="0" w:beforeAutospacing="0" w:after="150" w:afterAutospacing="0"/>
      </w:pPr>
      <w:r>
        <w:t>3. Er entschlief; sie gruben ihn hier ein.</w:t>
      </w:r>
      <w:r>
        <w:br/>
        <w:t>Leiser, süßer Trost, von Gott gegeben,</w:t>
      </w:r>
      <w:r>
        <w:br/>
        <w:t xml:space="preserve">Und ein Ahnden von dem </w:t>
      </w:r>
      <w:proofErr w:type="spellStart"/>
      <w:r>
        <w:t>ew´gen</w:t>
      </w:r>
      <w:proofErr w:type="spellEnd"/>
      <w:r>
        <w:t xml:space="preserve"> Leben</w:t>
      </w:r>
      <w:r>
        <w:br/>
      </w:r>
      <w:proofErr w:type="spellStart"/>
      <w:r>
        <w:t>Düft</w:t>
      </w:r>
      <w:proofErr w:type="spellEnd"/>
      <w:r>
        <w:t xml:space="preserve"> um sein Gebein!</w:t>
      </w:r>
    </w:p>
    <w:p w14:paraId="4C70E057" w14:textId="77777777" w:rsidR="004138C4" w:rsidRDefault="004138C4" w:rsidP="004138C4">
      <w:pPr>
        <w:pStyle w:val="StandardWeb"/>
        <w:spacing w:before="0" w:beforeAutospacing="0" w:after="150" w:afterAutospacing="0"/>
      </w:pPr>
      <w:r>
        <w:t>4. Bis ihn Jesus Christus, groß und hehr!</w:t>
      </w:r>
      <w:r>
        <w:br/>
        <w:t>Freundlich wird erwecken – ach, sie haben</w:t>
      </w:r>
      <w:r>
        <w:br/>
        <w:t>Einen guten Mann begraben,</w:t>
      </w:r>
      <w:r>
        <w:br/>
        <w:t>Und mir war er mehr.</w:t>
      </w:r>
    </w:p>
    <w:p w14:paraId="01B3F1DF" w14:textId="77777777" w:rsidR="003A7928" w:rsidRDefault="003A7928" w:rsidP="003A7928">
      <w:pPr>
        <w:pStyle w:val="berschrift1"/>
      </w:pPr>
      <w:r w:rsidRPr="003A7928">
        <w:t>Bei ihrem Grabe</w:t>
      </w:r>
    </w:p>
    <w:p w14:paraId="6F52B3A7" w14:textId="77777777" w:rsidR="003A7928" w:rsidRDefault="003A7928" w:rsidP="003A7928">
      <w:pPr>
        <w:pStyle w:val="StandardWeb"/>
        <w:spacing w:before="0" w:beforeAutospacing="0" w:after="150" w:afterAutospacing="0"/>
      </w:pPr>
      <w:r>
        <w:t>Diese Leiche hüte Gott!</w:t>
      </w:r>
      <w:r>
        <w:br/>
        <w:t>Wir vertrauen sie der Erde,</w:t>
      </w:r>
      <w:r>
        <w:br/>
      </w:r>
      <w:proofErr w:type="spellStart"/>
      <w:r>
        <w:t>daß</w:t>
      </w:r>
      <w:proofErr w:type="spellEnd"/>
      <w:r>
        <w:t xml:space="preserve"> sie hier von aller Not</w:t>
      </w:r>
      <w:r>
        <w:br/>
        <w:t>Ruh‘, und wieder Erde werde.</w:t>
      </w:r>
    </w:p>
    <w:p w14:paraId="52C2FDFD" w14:textId="77777777" w:rsidR="003A7928" w:rsidRDefault="003A7928" w:rsidP="003A7928">
      <w:pPr>
        <w:pStyle w:val="StandardWeb"/>
        <w:spacing w:before="0" w:beforeAutospacing="0" w:after="150" w:afterAutospacing="0"/>
      </w:pPr>
      <w:r>
        <w:t>Da liegt sie, die Augen zu</w:t>
      </w:r>
      <w:r>
        <w:br/>
        <w:t>Unterm Kranz, im Sterbekleide! …</w:t>
      </w:r>
      <w:r>
        <w:br/>
        <w:t>Lieg und schlaf in Frieden du,</w:t>
      </w:r>
      <w:r>
        <w:br/>
        <w:t>Unsre Lieb‘ und unsre Freude!</w:t>
      </w:r>
    </w:p>
    <w:p w14:paraId="1D96A81B" w14:textId="77777777" w:rsidR="003A7928" w:rsidRDefault="003A7928" w:rsidP="003A7928">
      <w:pPr>
        <w:pStyle w:val="StandardWeb"/>
        <w:spacing w:before="0" w:beforeAutospacing="0" w:after="150" w:afterAutospacing="0"/>
      </w:pPr>
      <w:r>
        <w:t xml:space="preserve">Gras und Blumen </w:t>
      </w:r>
      <w:proofErr w:type="spellStart"/>
      <w:r>
        <w:t>gehn</w:t>
      </w:r>
      <w:proofErr w:type="spellEnd"/>
      <w:r>
        <w:t xml:space="preserve"> herfür,</w:t>
      </w:r>
      <w:r>
        <w:br/>
        <w:t>Alle Samenkörner treiben,</w:t>
      </w:r>
      <w:r>
        <w:br/>
        <w:t>Treiben – und sie wird auch hier</w:t>
      </w:r>
      <w:r>
        <w:br/>
        <w:t>In der Gruft nicht immer bleiben.</w:t>
      </w:r>
    </w:p>
    <w:p w14:paraId="37BBDB71" w14:textId="77777777" w:rsidR="003A7928" w:rsidRDefault="003A7928" w:rsidP="003A7928">
      <w:pPr>
        <w:pStyle w:val="StandardWeb"/>
        <w:spacing w:before="0" w:beforeAutospacing="0" w:after="150" w:afterAutospacing="0"/>
      </w:pPr>
      <w:r>
        <w:t>Ausgesät nur, ausgesät</w:t>
      </w:r>
      <w:r>
        <w:br/>
        <w:t>Wurden alle die, die starben;</w:t>
      </w:r>
      <w:r>
        <w:br/>
        <w:t>Wind- und Regenzeit vergeht,</w:t>
      </w:r>
      <w:r>
        <w:br/>
        <w:t>Und es kommt ein Tag der Garben.</w:t>
      </w:r>
    </w:p>
    <w:p w14:paraId="3CDE4A67" w14:textId="77777777" w:rsidR="003A7928" w:rsidRDefault="003A7928" w:rsidP="003A7928">
      <w:pPr>
        <w:pStyle w:val="StandardWeb"/>
        <w:spacing w:before="0" w:beforeAutospacing="0" w:after="150" w:afterAutospacing="0"/>
      </w:pPr>
      <w:r>
        <w:t>Alle Mängel abgetan</w:t>
      </w:r>
      <w:r>
        <w:br/>
        <w:t>Wird sie denn in bessern Kränzen</w:t>
      </w:r>
      <w:r>
        <w:br/>
        <w:t xml:space="preserve">Still </w:t>
      </w:r>
      <w:proofErr w:type="spellStart"/>
      <w:r>
        <w:t>einhergehn</w:t>
      </w:r>
      <w:proofErr w:type="spellEnd"/>
      <w:r>
        <w:t>, und fortan</w:t>
      </w:r>
      <w:r>
        <w:br/>
        <w:t>Unverweslich sein und glänzen.</w:t>
      </w:r>
    </w:p>
    <w:p w14:paraId="5278E4AC" w14:textId="77777777" w:rsidR="003A7928" w:rsidRDefault="003A7928" w:rsidP="003A7928">
      <w:pPr>
        <w:pStyle w:val="berschrift1"/>
      </w:pPr>
      <w:r w:rsidRPr="003A7928">
        <w:t>Christiane</w:t>
      </w:r>
    </w:p>
    <w:p w14:paraId="02E98C3B" w14:textId="77777777" w:rsidR="003A7928" w:rsidRDefault="003A7928" w:rsidP="003A7928">
      <w:pPr>
        <w:pStyle w:val="StandardWeb"/>
        <w:spacing w:before="0" w:beforeAutospacing="0" w:after="150" w:afterAutospacing="0"/>
      </w:pPr>
      <w:r>
        <w:t>Es stand ein Sternlein am Himmel,</w:t>
      </w:r>
      <w:r>
        <w:br/>
        <w:t>Ein Sternlein guter Art;</w:t>
      </w:r>
      <w:r>
        <w:br/>
        <w:t>Das tat so lieblich scheinen,</w:t>
      </w:r>
      <w:r>
        <w:br/>
        <w:t>So lieblich und so zart!</w:t>
      </w:r>
    </w:p>
    <w:p w14:paraId="54B55C91" w14:textId="77777777" w:rsidR="003A7928" w:rsidRDefault="003A7928" w:rsidP="003A7928">
      <w:pPr>
        <w:pStyle w:val="StandardWeb"/>
        <w:spacing w:before="0" w:beforeAutospacing="0" w:after="150" w:afterAutospacing="0"/>
      </w:pPr>
      <w:r>
        <w:t xml:space="preserve">Ich </w:t>
      </w:r>
      <w:proofErr w:type="spellStart"/>
      <w:r>
        <w:t>wußte</w:t>
      </w:r>
      <w:proofErr w:type="spellEnd"/>
      <w:r>
        <w:t xml:space="preserve"> seine Stelle</w:t>
      </w:r>
      <w:r>
        <w:br/>
        <w:t>Am Himmel, wo es stand;</w:t>
      </w:r>
      <w:r>
        <w:br/>
        <w:t>Trat abends vor die Schwelle</w:t>
      </w:r>
      <w:r>
        <w:br/>
        <w:t>Und suchte, bis ich’s fand.</w:t>
      </w:r>
    </w:p>
    <w:p w14:paraId="4CAD1C2A" w14:textId="77777777" w:rsidR="003A7928" w:rsidRDefault="003A7928" w:rsidP="003A7928">
      <w:pPr>
        <w:pStyle w:val="StandardWeb"/>
        <w:spacing w:before="0" w:beforeAutospacing="0" w:after="150" w:afterAutospacing="0"/>
      </w:pPr>
      <w:r>
        <w:t>Und blieb dann lange stehen,</w:t>
      </w:r>
      <w:r>
        <w:br/>
      </w:r>
      <w:proofErr w:type="spellStart"/>
      <w:r>
        <w:t>Hatt</w:t>
      </w:r>
      <w:proofErr w:type="spellEnd"/>
      <w:r>
        <w:t>‘ große Freud‘ in mir,</w:t>
      </w:r>
      <w:r>
        <w:br/>
        <w:t>Das Sternlein anzusehen;</w:t>
      </w:r>
      <w:r>
        <w:br/>
        <w:t>Und dankte Gott dafür.</w:t>
      </w:r>
    </w:p>
    <w:p w14:paraId="281E60E9" w14:textId="77777777" w:rsidR="003A7928" w:rsidRDefault="003A7928" w:rsidP="003A7928">
      <w:pPr>
        <w:pStyle w:val="StandardWeb"/>
        <w:spacing w:before="0" w:beforeAutospacing="0" w:after="150" w:afterAutospacing="0"/>
      </w:pPr>
      <w:r>
        <w:t>Das Sternlein ist verschwunden;</w:t>
      </w:r>
      <w:r>
        <w:br/>
        <w:t>Ich suche hin und her,</w:t>
      </w:r>
      <w:r>
        <w:br/>
        <w:t>Wo ich es sonst gefunden,</w:t>
      </w:r>
      <w:r>
        <w:br/>
        <w:t>Und find‘ es nun nicht mehr.</w:t>
      </w:r>
    </w:p>
    <w:p w14:paraId="7BB17EBB" w14:textId="77777777" w:rsidR="004138C4" w:rsidRDefault="004138C4" w:rsidP="004138C4">
      <w:pPr>
        <w:pStyle w:val="berschrift1"/>
      </w:pPr>
      <w:r w:rsidRPr="004138C4">
        <w:t>Das schöne große Taggestirne</w:t>
      </w:r>
    </w:p>
    <w:p w14:paraId="6357D43A" w14:textId="77777777" w:rsidR="004138C4" w:rsidRDefault="004138C4" w:rsidP="004138C4">
      <w:pPr>
        <w:pStyle w:val="StandardWeb"/>
        <w:spacing w:before="0" w:beforeAutospacing="0" w:after="150" w:afterAutospacing="0"/>
      </w:pPr>
      <w:r>
        <w:t>Das schöne große Taggestirne</w:t>
      </w:r>
      <w:r>
        <w:br/>
        <w:t>Vollendet seinen Lauf;</w:t>
      </w:r>
      <w:r>
        <w:br/>
        <w:t>Komm wisch den Schweiß mir von der Stirne,</w:t>
      </w:r>
      <w:r>
        <w:br/>
        <w:t>Lieb Weib, und denn tisch auf!</w:t>
      </w:r>
    </w:p>
    <w:p w14:paraId="3B759E7F" w14:textId="77777777" w:rsidR="004138C4" w:rsidRDefault="004138C4" w:rsidP="004138C4">
      <w:pPr>
        <w:pStyle w:val="StandardWeb"/>
        <w:spacing w:before="0" w:beforeAutospacing="0" w:after="150" w:afterAutospacing="0"/>
      </w:pPr>
      <w:r>
        <w:t>2. Kannst hier nur auf der Erde decken,</w:t>
      </w:r>
      <w:r>
        <w:br/>
        <w:t>Hier unterm Apfelbaum;</w:t>
      </w:r>
      <w:r>
        <w:br/>
        <w:t>Da pflegt es abends gut zu schmecken,</w:t>
      </w:r>
      <w:r>
        <w:br/>
        <w:t>Und ist am besten Raum.</w:t>
      </w:r>
    </w:p>
    <w:p w14:paraId="2A4E376B" w14:textId="77777777" w:rsidR="004138C4" w:rsidRDefault="004138C4" w:rsidP="004138C4">
      <w:pPr>
        <w:pStyle w:val="StandardWeb"/>
        <w:spacing w:before="0" w:beforeAutospacing="0" w:after="150" w:afterAutospacing="0"/>
      </w:pPr>
      <w:r>
        <w:t>3. Und rufe flugs die kleinen Gäste,</w:t>
      </w:r>
      <w:r>
        <w:br/>
        <w:t>Denn hör, mich hungert´s sehr;</w:t>
      </w:r>
      <w:r>
        <w:br/>
        <w:t>Bring auch den kleinsten aus dem Neste,</w:t>
      </w:r>
      <w:r>
        <w:br/>
        <w:t>Wenn er nicht schläft, mit her.</w:t>
      </w:r>
    </w:p>
    <w:p w14:paraId="15B0D013" w14:textId="77777777" w:rsidR="004138C4" w:rsidRDefault="004138C4" w:rsidP="004138C4">
      <w:pPr>
        <w:pStyle w:val="StandardWeb"/>
        <w:spacing w:before="0" w:beforeAutospacing="0" w:after="150" w:afterAutospacing="0"/>
      </w:pPr>
      <w:r>
        <w:t>4. Dem König bringt man viel zu Tische;</w:t>
      </w:r>
      <w:r>
        <w:br/>
        <w:t>Er, wie die Rede geht,</w:t>
      </w:r>
      <w:r>
        <w:br/>
        <w:t xml:space="preserve">Hat alle Tage </w:t>
      </w:r>
      <w:proofErr w:type="spellStart"/>
      <w:r>
        <w:t>Fleich</w:t>
      </w:r>
      <w:proofErr w:type="spellEnd"/>
      <w:r>
        <w:t xml:space="preserve"> und Fische</w:t>
      </w:r>
      <w:r>
        <w:br/>
        <w:t xml:space="preserve">Und Panzen und </w:t>
      </w:r>
      <w:proofErr w:type="spellStart"/>
      <w:r>
        <w:t>Pastet</w:t>
      </w:r>
      <w:proofErr w:type="spellEnd"/>
      <w:r>
        <w:t>;</w:t>
      </w:r>
    </w:p>
    <w:p w14:paraId="3B2B3854" w14:textId="77777777" w:rsidR="004138C4" w:rsidRDefault="004138C4" w:rsidP="004138C4">
      <w:pPr>
        <w:pStyle w:val="StandardWeb"/>
        <w:spacing w:before="0" w:beforeAutospacing="0" w:after="150" w:afterAutospacing="0"/>
      </w:pPr>
      <w:r>
        <w:t>5. Und ist ein eigner Mann erlesen,</w:t>
      </w:r>
      <w:r>
        <w:br/>
        <w:t>Von andrer Arbeit frei,</w:t>
      </w:r>
      <w:r>
        <w:br/>
        <w:t>Der ordert ihm sein Tafelwesen</w:t>
      </w:r>
      <w:r>
        <w:br/>
        <w:t>Und präsidiert dabei.</w:t>
      </w:r>
    </w:p>
    <w:p w14:paraId="041CB6AD" w14:textId="77777777" w:rsidR="004138C4" w:rsidRDefault="004138C4" w:rsidP="004138C4">
      <w:pPr>
        <w:pStyle w:val="StandardWeb"/>
        <w:spacing w:before="0" w:beforeAutospacing="0" w:after="150" w:afterAutospacing="0"/>
      </w:pPr>
      <w:r>
        <w:t xml:space="preserve">6. Gott </w:t>
      </w:r>
      <w:proofErr w:type="spellStart"/>
      <w:r>
        <w:t>laß</w:t>
      </w:r>
      <w:proofErr w:type="spellEnd"/>
      <w:r>
        <w:t xml:space="preserve"> ihm alles wohl gedeihen!</w:t>
      </w:r>
      <w:r>
        <w:br/>
        <w:t>Er hat auch viel zu tun,</w:t>
      </w:r>
      <w:r>
        <w:br/>
        <w:t xml:space="preserve">Und </w:t>
      </w:r>
      <w:proofErr w:type="spellStart"/>
      <w:r>
        <w:t>muß</w:t>
      </w:r>
      <w:proofErr w:type="spellEnd"/>
      <w:r>
        <w:t xml:space="preserve"> sich Tag und Nacht kasteien,</w:t>
      </w:r>
      <w:r>
        <w:br/>
      </w:r>
      <w:proofErr w:type="spellStart"/>
      <w:r>
        <w:t>Daß</w:t>
      </w:r>
      <w:proofErr w:type="spellEnd"/>
      <w:r>
        <w:t xml:space="preserve"> wir in Frieden </w:t>
      </w:r>
      <w:proofErr w:type="spellStart"/>
      <w:r>
        <w:t>ruhn</w:t>
      </w:r>
      <w:proofErr w:type="spellEnd"/>
      <w:r>
        <w:t>.</w:t>
      </w:r>
    </w:p>
    <w:p w14:paraId="5C98BB40" w14:textId="77777777" w:rsidR="004138C4" w:rsidRDefault="004138C4" w:rsidP="004138C4">
      <w:pPr>
        <w:pStyle w:val="StandardWeb"/>
        <w:spacing w:before="0" w:beforeAutospacing="0" w:after="150" w:afterAutospacing="0"/>
      </w:pPr>
      <w:r>
        <w:t>7. Und haben wir nicht Herrenfutter;</w:t>
      </w:r>
      <w:r>
        <w:br/>
        <w:t>So haben wir doch Brot,</w:t>
      </w:r>
      <w:r>
        <w:br/>
        <w:t>Und schöne, frische, reine Butter,</w:t>
      </w:r>
      <w:r>
        <w:br/>
        <w:t>Und Milch, was denn für Not?</w:t>
      </w:r>
    </w:p>
    <w:p w14:paraId="6A546D20" w14:textId="77777777" w:rsidR="004138C4" w:rsidRDefault="004138C4" w:rsidP="004138C4">
      <w:pPr>
        <w:pStyle w:val="StandardWeb"/>
        <w:spacing w:before="0" w:beforeAutospacing="0" w:after="150" w:afterAutospacing="0"/>
      </w:pPr>
      <w:r>
        <w:t>8. Das ist genug für Bauersleute,</w:t>
      </w:r>
      <w:r>
        <w:br/>
        <w:t>Wir danken Gott dafür,</w:t>
      </w:r>
      <w:r>
        <w:br/>
        <w:t xml:space="preserve">Und halten </w:t>
      </w:r>
      <w:proofErr w:type="spellStart"/>
      <w:r>
        <w:t>offne</w:t>
      </w:r>
      <w:proofErr w:type="spellEnd"/>
      <w:r>
        <w:t xml:space="preserve"> Tafel heute</w:t>
      </w:r>
      <w:r>
        <w:br/>
        <w:t>Vor allen Sternen hier.</w:t>
      </w:r>
    </w:p>
    <w:p w14:paraId="43EB4D86" w14:textId="77777777" w:rsidR="004138C4" w:rsidRDefault="004138C4" w:rsidP="004138C4">
      <w:pPr>
        <w:pStyle w:val="StandardWeb"/>
        <w:spacing w:before="0" w:beforeAutospacing="0" w:after="150" w:afterAutospacing="0"/>
      </w:pPr>
      <w:r>
        <w:t>9. Es präsidiert bei unserm Mahle</w:t>
      </w:r>
      <w:r>
        <w:br/>
        <w:t>Der Mond, so silberrein!</w:t>
      </w:r>
      <w:r>
        <w:br/>
        <w:t>Und kuckt von oben in die Schale</w:t>
      </w:r>
      <w:r>
        <w:br/>
        <w:t xml:space="preserve">Und tut den Segen </w:t>
      </w:r>
      <w:proofErr w:type="spellStart"/>
      <w:r>
        <w:t>h´nein</w:t>
      </w:r>
      <w:proofErr w:type="spellEnd"/>
      <w:r>
        <w:t>.</w:t>
      </w:r>
    </w:p>
    <w:p w14:paraId="3509F2E9" w14:textId="77777777" w:rsidR="004138C4" w:rsidRDefault="004138C4" w:rsidP="004138C4">
      <w:pPr>
        <w:pStyle w:val="StandardWeb"/>
        <w:spacing w:before="0" w:beforeAutospacing="0" w:after="150" w:afterAutospacing="0"/>
      </w:pPr>
      <w:r>
        <w:t xml:space="preserve">10. Nun Kinder esset, </w:t>
      </w:r>
      <w:proofErr w:type="spellStart"/>
      <w:r>
        <w:t>eßt</w:t>
      </w:r>
      <w:proofErr w:type="spellEnd"/>
      <w:r>
        <w:t xml:space="preserve"> mit Freuden,</w:t>
      </w:r>
      <w:r>
        <w:br/>
        <w:t xml:space="preserve">Und Gott </w:t>
      </w:r>
      <w:proofErr w:type="spellStart"/>
      <w:r>
        <w:t>gesegn</w:t>
      </w:r>
      <w:proofErr w:type="spellEnd"/>
      <w:r>
        <w:t xml:space="preserve"> es euch!</w:t>
      </w:r>
      <w:r>
        <w:br/>
        <w:t>Sieh, Mond! ich bin wohl zu beneiden,</w:t>
      </w:r>
      <w:r>
        <w:br/>
        <w:t>Bin glücklich und bin reich!</w:t>
      </w:r>
    </w:p>
    <w:p w14:paraId="7AA04B3B" w14:textId="77777777" w:rsidR="003A7928" w:rsidRDefault="003A7928" w:rsidP="003A7928">
      <w:pPr>
        <w:pStyle w:val="berschrift1"/>
      </w:pPr>
      <w:r w:rsidRPr="003A7928">
        <w:t xml:space="preserve">Das </w:t>
      </w:r>
      <w:proofErr w:type="spellStart"/>
      <w:r w:rsidRPr="003A7928">
        <w:t>Wandsbecker</w:t>
      </w:r>
      <w:proofErr w:type="spellEnd"/>
      <w:r w:rsidRPr="003A7928">
        <w:t xml:space="preserve"> Liedchen</w:t>
      </w:r>
    </w:p>
    <w:p w14:paraId="72731895" w14:textId="77777777" w:rsidR="003A7928" w:rsidRDefault="003A7928" w:rsidP="003A7928">
      <w:pPr>
        <w:pStyle w:val="StandardWeb"/>
        <w:spacing w:before="0" w:beforeAutospacing="0" w:after="150" w:afterAutospacing="0"/>
      </w:pPr>
      <w:r>
        <w:t>Weihet euch nicht Gram und Leide</w:t>
      </w:r>
      <w:r>
        <w:br/>
      </w:r>
      <w:proofErr w:type="spellStart"/>
      <w:r>
        <w:t>Ueber</w:t>
      </w:r>
      <w:proofErr w:type="spellEnd"/>
      <w:r>
        <w:t xml:space="preserve"> die Gebühr!</w:t>
      </w:r>
      <w:r>
        <w:br/>
        <w:t>Unterm Mond ist viele Freude</w:t>
      </w:r>
      <w:r>
        <w:br/>
        <w:t>Und die meiste hier.</w:t>
      </w:r>
    </w:p>
    <w:p w14:paraId="4482F999" w14:textId="77777777" w:rsidR="003A7928" w:rsidRDefault="003A7928" w:rsidP="003A7928">
      <w:pPr>
        <w:pStyle w:val="StandardWeb"/>
        <w:spacing w:before="0" w:beforeAutospacing="0" w:after="150" w:afterAutospacing="0"/>
      </w:pPr>
      <w:r>
        <w:t>Hier wachsen Büsch‘ und Bäume</w:t>
      </w:r>
      <w:r>
        <w:br/>
        <w:t>Und Blumen überall,</w:t>
      </w:r>
      <w:r>
        <w:br/>
        <w:t xml:space="preserve">Hier träumt man </w:t>
      </w:r>
      <w:proofErr w:type="spellStart"/>
      <w:r>
        <w:t>goldne</w:t>
      </w:r>
      <w:proofErr w:type="spellEnd"/>
      <w:r>
        <w:t xml:space="preserve"> Träume</w:t>
      </w:r>
      <w:r>
        <w:br/>
        <w:t>Zum Lied der Nachtigall.</w:t>
      </w:r>
    </w:p>
    <w:p w14:paraId="6FAE4AF4" w14:textId="77777777" w:rsidR="003A7928" w:rsidRDefault="003A7928" w:rsidP="003A7928">
      <w:pPr>
        <w:pStyle w:val="StandardWeb"/>
        <w:spacing w:before="0" w:beforeAutospacing="0" w:after="150" w:afterAutospacing="0"/>
      </w:pPr>
      <w:r>
        <w:t>Die alte Sitte waltet</w:t>
      </w:r>
      <w:r>
        <w:br/>
        <w:t>An keinem Orte mehr.</w:t>
      </w:r>
      <w:r>
        <w:br/>
        <w:t>Die Unschuld geht hier umher</w:t>
      </w:r>
      <w:r>
        <w:br/>
        <w:t>Als ein fein Liebchen gestaltet.</w:t>
      </w:r>
    </w:p>
    <w:p w14:paraId="0C7E73D2" w14:textId="77777777" w:rsidR="003A7928" w:rsidRDefault="003A7928" w:rsidP="003A7928">
      <w:pPr>
        <w:pStyle w:val="StandardWeb"/>
        <w:spacing w:before="0" w:beforeAutospacing="0" w:after="150" w:afterAutospacing="0"/>
      </w:pPr>
      <w:r>
        <w:t>Mit ihr macht bunte Reihe</w:t>
      </w:r>
      <w:r>
        <w:br/>
        <w:t>Sir Amor klein und zart,</w:t>
      </w:r>
      <w:r>
        <w:br/>
        <w:t>Und alte deutsche Treue</w:t>
      </w:r>
      <w:r>
        <w:br/>
        <w:t>Mit einem langen Bart.</w:t>
      </w:r>
    </w:p>
    <w:p w14:paraId="6A2DF875" w14:textId="77777777" w:rsidR="003A7928" w:rsidRDefault="003A7928" w:rsidP="003A7928">
      <w:pPr>
        <w:pStyle w:val="StandardWeb"/>
        <w:spacing w:before="0" w:beforeAutospacing="0" w:after="150" w:afterAutospacing="0"/>
      </w:pPr>
      <w:r>
        <w:t>Auch liegt zu unserm Vergnügen</w:t>
      </w:r>
      <w:r>
        <w:br/>
        <w:t>Die große Stadt uns vorm Gesicht,</w:t>
      </w:r>
      <w:r>
        <w:br/>
        <w:t>Wir sehn sie an und lassen sie liegen</w:t>
      </w:r>
      <w:r>
        <w:br/>
        <w:t>Und neiden sie nicht.</w:t>
      </w:r>
    </w:p>
    <w:p w14:paraId="00A1910D" w14:textId="77777777" w:rsidR="003A7928" w:rsidRDefault="003A7928" w:rsidP="003A7928">
      <w:pPr>
        <w:pStyle w:val="StandardWeb"/>
        <w:spacing w:before="0" w:beforeAutospacing="0" w:after="150" w:afterAutospacing="0"/>
      </w:pPr>
      <w:r>
        <w:t>Und ehren unsre Eichen</w:t>
      </w:r>
      <w:r>
        <w:br/>
        <w:t>Nach altem guten Brauch</w:t>
      </w:r>
      <w:r>
        <w:br/>
        <w:t xml:space="preserve">Und </w:t>
      </w:r>
      <w:proofErr w:type="spellStart"/>
      <w:r>
        <w:t>freu’n</w:t>
      </w:r>
      <w:proofErr w:type="spellEnd"/>
      <w:r>
        <w:t xml:space="preserve"> uns in Gesträuchen</w:t>
      </w:r>
      <w:r>
        <w:br/>
        <w:t xml:space="preserve">Und zwischen </w:t>
      </w:r>
      <w:proofErr w:type="spellStart"/>
      <w:r>
        <w:t>Aehren</w:t>
      </w:r>
      <w:proofErr w:type="spellEnd"/>
      <w:r>
        <w:t xml:space="preserve"> auch.</w:t>
      </w:r>
    </w:p>
    <w:p w14:paraId="51464C74" w14:textId="77777777" w:rsidR="003A7928" w:rsidRDefault="003A7928" w:rsidP="003A7928">
      <w:pPr>
        <w:pStyle w:val="StandardWeb"/>
        <w:spacing w:before="0" w:beforeAutospacing="0" w:after="150" w:afterAutospacing="0"/>
      </w:pPr>
      <w:r>
        <w:t>So lang bis nach vielen frohen Tagen</w:t>
      </w:r>
      <w:r>
        <w:br/>
        <w:t xml:space="preserve">Der freundlich </w:t>
      </w:r>
      <w:proofErr w:type="spellStart"/>
      <w:r>
        <w:t>kömmt</w:t>
      </w:r>
      <w:proofErr w:type="spellEnd"/>
      <w:r>
        <w:t>, der mit der Hippe haut.</w:t>
      </w:r>
      <w:r>
        <w:br/>
        <w:t xml:space="preserve">Ihr Herren, hört’s und </w:t>
      </w:r>
      <w:proofErr w:type="spellStart"/>
      <w:r>
        <w:t>laßt</w:t>
      </w:r>
      <w:proofErr w:type="spellEnd"/>
      <w:r>
        <w:t xml:space="preserve"> euch sagen!</w:t>
      </w:r>
      <w:r>
        <w:br/>
        <w:t>Und, Andres, aufgeschaut!</w:t>
      </w:r>
    </w:p>
    <w:p w14:paraId="35A320E4" w14:textId="77777777" w:rsidR="003A7928" w:rsidRDefault="003A7928" w:rsidP="003A7928">
      <w:pPr>
        <w:pStyle w:val="berschrift1"/>
      </w:pPr>
      <w:r w:rsidRPr="003A7928">
        <w:t xml:space="preserve">Der Bauer nach geendigtem </w:t>
      </w:r>
      <w:proofErr w:type="spellStart"/>
      <w:r w:rsidRPr="003A7928">
        <w:t>Prozeß</w:t>
      </w:r>
      <w:proofErr w:type="spellEnd"/>
    </w:p>
    <w:p w14:paraId="4E31947B" w14:textId="77777777" w:rsidR="003A7928" w:rsidRDefault="003A7928" w:rsidP="003A7928">
      <w:pPr>
        <w:pStyle w:val="StandardWeb"/>
        <w:spacing w:before="0" w:beforeAutospacing="0" w:after="150" w:afterAutospacing="0"/>
      </w:pPr>
      <w:r>
        <w:t xml:space="preserve">Gottlob, </w:t>
      </w:r>
      <w:proofErr w:type="spellStart"/>
      <w:r>
        <w:t>daß</w:t>
      </w:r>
      <w:proofErr w:type="spellEnd"/>
      <w:r>
        <w:t xml:space="preserve"> ich ein Bauer bin,</w:t>
      </w:r>
      <w:r>
        <w:br/>
        <w:t>Und nicht ein Advokat,</w:t>
      </w:r>
      <w:r>
        <w:br/>
        <w:t>Der alle Tage seinen Sinn</w:t>
      </w:r>
      <w:r>
        <w:br/>
        <w:t>Auf Zank und Streiten hat.</w:t>
      </w:r>
    </w:p>
    <w:p w14:paraId="5F1A21BA" w14:textId="77777777" w:rsidR="003A7928" w:rsidRDefault="003A7928" w:rsidP="003A7928">
      <w:pPr>
        <w:pStyle w:val="StandardWeb"/>
        <w:spacing w:before="0" w:beforeAutospacing="0" w:after="150" w:afterAutospacing="0"/>
      </w:pPr>
      <w:r>
        <w:t>Und wenn er noch so ehrlich ist,</w:t>
      </w:r>
      <w:r>
        <w:br/>
        <w:t>Wie sie nicht alle sind,</w:t>
      </w:r>
      <w:r>
        <w:br/>
        <w:t>Fahr‘ ich doch lieber meinen Mist</w:t>
      </w:r>
      <w:r>
        <w:br/>
        <w:t>In Regen und in Wind.</w:t>
      </w:r>
    </w:p>
    <w:p w14:paraId="088CBDC2" w14:textId="77777777" w:rsidR="003A7928" w:rsidRDefault="003A7928" w:rsidP="003A7928">
      <w:pPr>
        <w:pStyle w:val="StandardWeb"/>
        <w:spacing w:before="0" w:beforeAutospacing="0" w:after="150" w:afterAutospacing="0"/>
      </w:pPr>
      <w:r>
        <w:t>Denn davon wächst die Saat herfür,</w:t>
      </w:r>
      <w:r>
        <w:br/>
      </w:r>
      <w:proofErr w:type="spellStart"/>
      <w:r>
        <w:t>Ohn</w:t>
      </w:r>
      <w:proofErr w:type="spellEnd"/>
      <w:r>
        <w:t>‘ Hülfe des Gerichts,</w:t>
      </w:r>
      <w:r>
        <w:br/>
        <w:t>Aus nichts wird etwas denn bei mir,</w:t>
      </w:r>
      <w:r>
        <w:br/>
        <w:t>Bei ihm aus etwas nichts.</w:t>
      </w:r>
    </w:p>
    <w:p w14:paraId="1A585F25" w14:textId="77777777" w:rsidR="003A7928" w:rsidRDefault="003A7928" w:rsidP="003A7928">
      <w:pPr>
        <w:pStyle w:val="StandardWeb"/>
        <w:spacing w:before="0" w:beforeAutospacing="0" w:after="150" w:afterAutospacing="0"/>
      </w:pPr>
      <w:r>
        <w:t xml:space="preserve">Gottlob, </w:t>
      </w:r>
      <w:proofErr w:type="spellStart"/>
      <w:r>
        <w:t>daß</w:t>
      </w:r>
      <w:proofErr w:type="spellEnd"/>
      <w:r>
        <w:t xml:space="preserve"> ich ein Bauer bin,</w:t>
      </w:r>
      <w:r>
        <w:br/>
        <w:t>Und nicht ein Advokat!</w:t>
      </w:r>
      <w:r>
        <w:br/>
        <w:t>und fahr‘ ich wieder zu ihm hin,</w:t>
      </w:r>
      <w:r>
        <w:br/>
        <w:t>So breche mir das Rad!</w:t>
      </w:r>
    </w:p>
    <w:p w14:paraId="4FDBF399" w14:textId="77777777" w:rsidR="008B0866" w:rsidRDefault="008B0866" w:rsidP="008B0866">
      <w:pPr>
        <w:pStyle w:val="berschrift1"/>
      </w:pPr>
      <w:r w:rsidRPr="008B0866">
        <w:t>Der Frühling. Am ersten Mai-Morgen</w:t>
      </w:r>
    </w:p>
    <w:p w14:paraId="441D04D5" w14:textId="77777777" w:rsidR="008B0866" w:rsidRDefault="008B0866" w:rsidP="008B0866">
      <w:pPr>
        <w:pStyle w:val="StandardWeb"/>
        <w:spacing w:before="0" w:beforeAutospacing="0" w:after="150" w:afterAutospacing="0"/>
      </w:pPr>
      <w:r>
        <w:t>Heute will ich fröhlich fröhlich sein,</w:t>
      </w:r>
      <w:r>
        <w:br/>
        <w:t>Keine Weis‘ und keine Sitte hören;</w:t>
      </w:r>
      <w:r>
        <w:br/>
        <w:t xml:space="preserve">Will mich wälzen, und für Freude </w:t>
      </w:r>
      <w:proofErr w:type="spellStart"/>
      <w:r>
        <w:t>schrei’n</w:t>
      </w:r>
      <w:proofErr w:type="spellEnd"/>
      <w:r>
        <w:t>,</w:t>
      </w:r>
      <w:r>
        <w:br/>
        <w:t>Und der König soll mir das nicht wehren;</w:t>
      </w:r>
    </w:p>
    <w:p w14:paraId="284F2776" w14:textId="77777777" w:rsidR="008B0866" w:rsidRDefault="008B0866" w:rsidP="008B0866">
      <w:pPr>
        <w:pStyle w:val="StandardWeb"/>
        <w:spacing w:before="0" w:beforeAutospacing="0" w:after="150" w:afterAutospacing="0"/>
      </w:pPr>
      <w:r>
        <w:t>Denn er kommt mit seiner Freuden Schar</w:t>
      </w:r>
      <w:r>
        <w:br/>
        <w:t>Heute aus der Morgenröte Hallen,</w:t>
      </w:r>
      <w:r>
        <w:br/>
        <w:t>Einen Blumenkranz um Brust und Haar</w:t>
      </w:r>
      <w:r>
        <w:br/>
        <w:t>Und auf seiner Schulter Nachtigallen;</w:t>
      </w:r>
    </w:p>
    <w:p w14:paraId="7FA9A9AA" w14:textId="77777777" w:rsidR="008B0866" w:rsidRDefault="008B0866" w:rsidP="008B0866">
      <w:pPr>
        <w:pStyle w:val="StandardWeb"/>
        <w:spacing w:before="0" w:beforeAutospacing="0" w:after="150" w:afterAutospacing="0"/>
      </w:pPr>
      <w:r>
        <w:t>Und sein Antlitz ist ihm rot und weiß,</w:t>
      </w:r>
      <w:r>
        <w:br/>
        <w:t xml:space="preserve">Und er </w:t>
      </w:r>
      <w:proofErr w:type="spellStart"/>
      <w:r>
        <w:t>träuft</w:t>
      </w:r>
      <w:proofErr w:type="spellEnd"/>
      <w:r>
        <w:t xml:space="preserve"> von Tau und Duft und Segen</w:t>
      </w:r>
      <w:r>
        <w:br/>
        <w:t>Ha! mein Thyrsus sei ein Knospenreis,</w:t>
      </w:r>
      <w:r>
        <w:br/>
        <w:t>Und so taumle ich meinem Freund entgegen.</w:t>
      </w:r>
    </w:p>
    <w:p w14:paraId="15C756DD" w14:textId="77777777" w:rsidR="003A7928" w:rsidRDefault="003A7928" w:rsidP="003A7928">
      <w:pPr>
        <w:pStyle w:val="berschrift1"/>
      </w:pPr>
      <w:r w:rsidRPr="003A7928">
        <w:t>Der glückliche Bauer</w:t>
      </w:r>
    </w:p>
    <w:p w14:paraId="1B5C17EE" w14:textId="77777777" w:rsidR="003A7928" w:rsidRDefault="003A7928" w:rsidP="003A7928">
      <w:pPr>
        <w:pStyle w:val="StandardWeb"/>
        <w:spacing w:before="0" w:beforeAutospacing="0" w:after="150" w:afterAutospacing="0"/>
      </w:pPr>
      <w:r>
        <w:t>Vivat der Bauer, Vivat hoch!</w:t>
      </w:r>
      <w:r>
        <w:br/>
        <w:t>Ihr seht es mir nicht an;</w:t>
      </w:r>
      <w:r>
        <w:br/>
        <w:t>Ich habe nichts, und bin wohl doch</w:t>
      </w:r>
      <w:r>
        <w:br/>
        <w:t>Ein großer reicher Mann.</w:t>
      </w:r>
    </w:p>
    <w:p w14:paraId="370ECF6B" w14:textId="77777777" w:rsidR="003A7928" w:rsidRDefault="003A7928" w:rsidP="003A7928">
      <w:pPr>
        <w:pStyle w:val="StandardWeb"/>
        <w:spacing w:before="0" w:beforeAutospacing="0" w:after="150" w:afterAutospacing="0"/>
      </w:pPr>
      <w:r>
        <w:t>Frühmorgens, wenn der Tau noch fällt,</w:t>
      </w:r>
      <w:r>
        <w:br/>
        <w:t>Geh‘ ich vergnügt im Sinn,</w:t>
      </w:r>
      <w:r>
        <w:br/>
        <w:t>Gleich mit dem Nebel ’</w:t>
      </w:r>
      <w:proofErr w:type="spellStart"/>
      <w:r>
        <w:t>naus</w:t>
      </w:r>
      <w:proofErr w:type="spellEnd"/>
      <w:r>
        <w:t xml:space="preserve"> aufs Feld,</w:t>
      </w:r>
      <w:r>
        <w:br/>
        <w:t>Und pflüge durch ihn hin;</w:t>
      </w:r>
    </w:p>
    <w:p w14:paraId="4E37FA10" w14:textId="77777777" w:rsidR="003A7928" w:rsidRDefault="003A7928" w:rsidP="003A7928">
      <w:pPr>
        <w:pStyle w:val="StandardWeb"/>
        <w:spacing w:before="0" w:beforeAutospacing="0" w:after="150" w:afterAutospacing="0"/>
      </w:pPr>
      <w:r>
        <w:t>Und sehe, wie er wogt und zieht,</w:t>
      </w:r>
      <w:r>
        <w:br/>
        <w:t>Rund um mich nah und fern,</w:t>
      </w:r>
      <w:r>
        <w:br/>
        <w:t>Und sing‘ dazu mein Morgenlied,</w:t>
      </w:r>
      <w:r>
        <w:br/>
        <w:t>Und denk‘ an Gott den Herrn;</w:t>
      </w:r>
    </w:p>
    <w:p w14:paraId="54810882" w14:textId="77777777" w:rsidR="003A7928" w:rsidRDefault="003A7928" w:rsidP="003A7928">
      <w:pPr>
        <w:pStyle w:val="StandardWeb"/>
        <w:spacing w:before="0" w:beforeAutospacing="0" w:after="150" w:afterAutospacing="0"/>
      </w:pPr>
      <w:r>
        <w:t>Die Krähen warten schon auf mich,</w:t>
      </w:r>
      <w:r>
        <w:br/>
        <w:t>Und folgen mir getreu,</w:t>
      </w:r>
      <w:r>
        <w:br/>
        <w:t>Und alle Vögel regen sich</w:t>
      </w:r>
      <w:r>
        <w:br/>
        <w:t>Und tun den ersten Schrei;</w:t>
      </w:r>
    </w:p>
    <w:p w14:paraId="7530551D" w14:textId="77777777" w:rsidR="003A7928" w:rsidRDefault="003A7928" w:rsidP="003A7928">
      <w:pPr>
        <w:pStyle w:val="StandardWeb"/>
        <w:spacing w:before="0" w:beforeAutospacing="0" w:after="150" w:afterAutospacing="0"/>
      </w:pPr>
      <w:r>
        <w:t>Indessen steigt die Sonn‘ herauf,</w:t>
      </w:r>
      <w:r>
        <w:br/>
        <w:t>Und scheinet hell daher –</w:t>
      </w:r>
      <w:r>
        <w:br/>
        <w:t>Ist so was auch für Geld zu Kauf,</w:t>
      </w:r>
      <w:r>
        <w:br/>
        <w:t>Und hat der König mehr?</w:t>
      </w:r>
    </w:p>
    <w:p w14:paraId="5A3E3D55" w14:textId="77777777" w:rsidR="003A7928" w:rsidRDefault="003A7928" w:rsidP="003A7928">
      <w:pPr>
        <w:pStyle w:val="StandardWeb"/>
        <w:spacing w:before="0" w:beforeAutospacing="0" w:after="150" w:afterAutospacing="0"/>
      </w:pPr>
      <w:r>
        <w:t>Und, wenn die junge Saat aufgeht,</w:t>
      </w:r>
      <w:r>
        <w:br/>
        <w:t>Wenn sie nun Ähren schießt;</w:t>
      </w:r>
      <w:r>
        <w:br/>
        <w:t>Wenn so ein Feld in Hocken steht,</w:t>
      </w:r>
      <w:r>
        <w:br/>
        <w:t xml:space="preserve">Wenn Gras </w:t>
      </w:r>
      <w:proofErr w:type="spellStart"/>
      <w:r>
        <w:t>gemähet</w:t>
      </w:r>
      <w:proofErr w:type="spellEnd"/>
      <w:r>
        <w:t xml:space="preserve"> ist;</w:t>
      </w:r>
    </w:p>
    <w:p w14:paraId="20C3D334" w14:textId="77777777" w:rsidR="003A7928" w:rsidRDefault="003A7928" w:rsidP="003A7928">
      <w:pPr>
        <w:pStyle w:val="StandardWeb"/>
        <w:spacing w:before="0" w:beforeAutospacing="0" w:after="150" w:afterAutospacing="0"/>
      </w:pPr>
      <w:r>
        <w:t>O wer das nicht gesehen hat,</w:t>
      </w:r>
      <w:r>
        <w:br/>
        <w:t>Der hat des nicht Verstand,</w:t>
      </w:r>
      <w:r>
        <w:br/>
        <w:t>Man trifft Gott gleichsam auf der Tat –</w:t>
      </w:r>
      <w:r>
        <w:br/>
        <w:t>Mit Segen in der Hand;</w:t>
      </w:r>
    </w:p>
    <w:p w14:paraId="138A25E5" w14:textId="77777777" w:rsidR="003A7928" w:rsidRDefault="003A7928" w:rsidP="003A7928">
      <w:pPr>
        <w:pStyle w:val="StandardWeb"/>
        <w:spacing w:before="0" w:beforeAutospacing="0" w:after="150" w:afterAutospacing="0"/>
      </w:pPr>
      <w:r>
        <w:t>Und sieht’s vor Augen: wie er frisch</w:t>
      </w:r>
      <w:r>
        <w:br/>
        <w:t>Die volle Hand ausstreckt,</w:t>
      </w:r>
      <w:r>
        <w:br/>
        <w:t>Und wie er seinen großen Tisch</w:t>
      </w:r>
      <w:r>
        <w:br/>
        <w:t>Für alle Wesen deckt.</w:t>
      </w:r>
    </w:p>
    <w:p w14:paraId="35DC77EA" w14:textId="77777777" w:rsidR="003A7928" w:rsidRDefault="003A7928" w:rsidP="003A7928">
      <w:pPr>
        <w:pStyle w:val="StandardWeb"/>
        <w:spacing w:before="0" w:beforeAutospacing="0" w:after="150" w:afterAutospacing="0"/>
      </w:pPr>
      <w:r>
        <w:t>Er deckt ihn freilich, Er allein!</w:t>
      </w:r>
      <w:r>
        <w:br/>
        <w:t>Doch hilft der Mensch, und soll</w:t>
      </w:r>
      <w:r>
        <w:br/>
        <w:t>Arbeiten und nicht müßig sein.</w:t>
      </w:r>
      <w:r>
        <w:br/>
        <w:t xml:space="preserve">Und das </w:t>
      </w:r>
      <w:proofErr w:type="spellStart"/>
      <w:r>
        <w:t>bekömmt</w:t>
      </w:r>
      <w:proofErr w:type="spellEnd"/>
      <w:r>
        <w:t xml:space="preserve"> ihm wohl.</w:t>
      </w:r>
    </w:p>
    <w:p w14:paraId="65F12EE9" w14:textId="77777777" w:rsidR="003A7928" w:rsidRDefault="003A7928" w:rsidP="003A7928">
      <w:pPr>
        <w:pStyle w:val="StandardWeb"/>
        <w:spacing w:before="0" w:beforeAutospacing="0" w:after="150" w:afterAutospacing="0"/>
      </w:pPr>
      <w:r>
        <w:t>Denn, nach dem Sprichwort, Müßiggang</w:t>
      </w:r>
      <w:r>
        <w:br/>
        <w:t>Ist ein beschwerlich Ding,</w:t>
      </w:r>
      <w:r>
        <w:br/>
        <w:t>Und schier des Teufels Ruhebank,</w:t>
      </w:r>
      <w:r>
        <w:br/>
        <w:t>Für vornehm und gering.</w:t>
      </w:r>
    </w:p>
    <w:p w14:paraId="70A197DA" w14:textId="77777777" w:rsidR="003A7928" w:rsidRDefault="003A7928" w:rsidP="003A7928">
      <w:pPr>
        <w:pStyle w:val="StandardWeb"/>
        <w:spacing w:before="0" w:beforeAutospacing="0" w:after="150" w:afterAutospacing="0"/>
      </w:pPr>
      <w:r>
        <w:t>Mir macht der Böse keine Not;</w:t>
      </w:r>
      <w:r>
        <w:br/>
        <w:t xml:space="preserve">Ich </w:t>
      </w:r>
      <w:proofErr w:type="spellStart"/>
      <w:r>
        <w:t>dresch</w:t>
      </w:r>
      <w:proofErr w:type="spellEnd"/>
      <w:r>
        <w:t>‘ ihn schief und krumm,</w:t>
      </w:r>
      <w:r>
        <w:br/>
        <w:t>Und pflüg‘ und bau‘ und grab‘ ihn tot,</w:t>
      </w:r>
      <w:r>
        <w:br/>
        <w:t>Und mäh‘ ihn um und um.</w:t>
      </w:r>
    </w:p>
    <w:p w14:paraId="024B8607" w14:textId="77777777" w:rsidR="003A7928" w:rsidRDefault="003A7928" w:rsidP="003A7928">
      <w:pPr>
        <w:pStyle w:val="StandardWeb"/>
        <w:spacing w:before="0" w:beforeAutospacing="0" w:after="150" w:afterAutospacing="0"/>
      </w:pPr>
      <w:r>
        <w:t>Und wird’s mir auch bisweilen schwer,</w:t>
      </w:r>
      <w:r>
        <w:br/>
        <w:t>Mag’s doch! Was schadet das?</w:t>
      </w:r>
      <w:r>
        <w:br/>
        <w:t>Ein guter Schlaf stellt alles her,</w:t>
      </w:r>
      <w:r>
        <w:br/>
        <w:t xml:space="preserve">Und morgen bin ich </w:t>
      </w:r>
      <w:proofErr w:type="spellStart"/>
      <w:r>
        <w:t>baß</w:t>
      </w:r>
      <w:proofErr w:type="spellEnd"/>
      <w:r>
        <w:t>;</w:t>
      </w:r>
    </w:p>
    <w:p w14:paraId="26616986" w14:textId="77777777" w:rsidR="003A7928" w:rsidRDefault="003A7928" w:rsidP="003A7928">
      <w:pPr>
        <w:pStyle w:val="StandardWeb"/>
        <w:spacing w:before="0" w:beforeAutospacing="0" w:after="150" w:afterAutospacing="0"/>
      </w:pPr>
      <w:r>
        <w:t>Und fange wieder fröhlich an</w:t>
      </w:r>
      <w:r>
        <w:br/>
        <w:t>Für Frau und Kind. Für sie</w:t>
      </w:r>
      <w:r>
        <w:br/>
        <w:t>Solang ich mich noch rühren kann,</w:t>
      </w:r>
      <w:r>
        <w:br/>
        <w:t>Verdrießt mich keine Müh‘.</w:t>
      </w:r>
    </w:p>
    <w:p w14:paraId="021A0F41" w14:textId="77777777" w:rsidR="003A7928" w:rsidRDefault="003A7928" w:rsidP="003A7928">
      <w:pPr>
        <w:pStyle w:val="StandardWeb"/>
        <w:spacing w:before="0" w:beforeAutospacing="0" w:after="150" w:afterAutospacing="0"/>
      </w:pPr>
      <w:r>
        <w:t>Ich habe viel, das mein gehört,</w:t>
      </w:r>
      <w:r>
        <w:br/>
        <w:t>Viel Gutes hin und her. –</w:t>
      </w:r>
      <w:r>
        <w:br/>
        <w:t>Du droben! hast es mir beschert,</w:t>
      </w:r>
      <w:r>
        <w:br/>
        <w:t>Beschere mir noch mehr.</w:t>
      </w:r>
    </w:p>
    <w:p w14:paraId="3CC7E55D" w14:textId="77777777" w:rsidR="003A7928" w:rsidRDefault="003A7928" w:rsidP="003A7928">
      <w:pPr>
        <w:pStyle w:val="StandardWeb"/>
        <w:spacing w:before="0" w:beforeAutospacing="0" w:after="150" w:afterAutospacing="0"/>
      </w:pPr>
      <w:r>
        <w:t xml:space="preserve">Gib, </w:t>
      </w:r>
      <w:proofErr w:type="spellStart"/>
      <w:r>
        <w:t>daß</w:t>
      </w:r>
      <w:proofErr w:type="spellEnd"/>
      <w:r>
        <w:t xml:space="preserve"> mein Sohn dir auch vertrau‘,</w:t>
      </w:r>
      <w:r>
        <w:br/>
        <w:t>Weil du so gnädig bist;</w:t>
      </w:r>
      <w:r>
        <w:br/>
        <w:t>Lieb‘ ihn, und gib ihm eine Frau</w:t>
      </w:r>
      <w:r>
        <w:br/>
        <w:t>Wie seine Mutter ist.</w:t>
      </w:r>
    </w:p>
    <w:p w14:paraId="383593A8" w14:textId="77777777" w:rsidR="003A7928" w:rsidRDefault="003A7928" w:rsidP="003A7928">
      <w:pPr>
        <w:pStyle w:val="berschrift1"/>
      </w:pPr>
      <w:r w:rsidRPr="003A7928">
        <w:t>Der Mann im Lehnstuhl.</w:t>
      </w:r>
    </w:p>
    <w:p w14:paraId="7A6E6E8B" w14:textId="77777777" w:rsidR="003A7928" w:rsidRDefault="003A7928" w:rsidP="003A7928">
      <w:pPr>
        <w:pStyle w:val="StandardWeb"/>
        <w:spacing w:before="0" w:beforeAutospacing="0" w:after="150" w:afterAutospacing="0"/>
      </w:pPr>
      <w:r>
        <w:t>Saß einst in einem Lehnstuhl still</w:t>
      </w:r>
      <w:r>
        <w:br/>
        <w:t>Ein viel gelehrter Mann,</w:t>
      </w:r>
      <w:r>
        <w:br/>
        <w:t>Und um ihn trieben Knaben Spiel</w:t>
      </w:r>
      <w:r>
        <w:br/>
        <w:t>Und sahn ihn gar nicht an.</w:t>
      </w:r>
    </w:p>
    <w:p w14:paraId="7993B484" w14:textId="77777777" w:rsidR="003A7928" w:rsidRDefault="003A7928" w:rsidP="003A7928">
      <w:pPr>
        <w:pStyle w:val="StandardWeb"/>
        <w:spacing w:before="0" w:beforeAutospacing="0" w:after="150" w:afterAutospacing="0"/>
      </w:pPr>
      <w:r>
        <w:t>Sie spielten aber Steckenpferd,</w:t>
      </w:r>
      <w:r>
        <w:br/>
        <w:t>Und ritten hin und her:</w:t>
      </w:r>
      <w:r>
        <w:br/>
        <w:t>Hopp, hopp! und peitschten unerhört,</w:t>
      </w:r>
      <w:r>
        <w:br/>
        <w:t xml:space="preserve">Und </w:t>
      </w:r>
      <w:proofErr w:type="spellStart"/>
      <w:r>
        <w:t>trieben’s</w:t>
      </w:r>
      <w:proofErr w:type="spellEnd"/>
      <w:r>
        <w:t xml:space="preserve"> Wesen sehr.</w:t>
      </w:r>
    </w:p>
    <w:p w14:paraId="32812D0E" w14:textId="77777777" w:rsidR="003A7928" w:rsidRDefault="003A7928" w:rsidP="003A7928">
      <w:pPr>
        <w:pStyle w:val="StandardWeb"/>
        <w:spacing w:before="0" w:beforeAutospacing="0" w:after="150" w:afterAutospacing="0"/>
      </w:pPr>
      <w:r>
        <w:t>Der Alte dacht‘ in seinem Sinn:</w:t>
      </w:r>
      <w:r>
        <w:br/>
        <w:t>„Die Knaben machen’s kraus;</w:t>
      </w:r>
      <w:r>
        <w:br/>
      </w:r>
      <w:proofErr w:type="spellStart"/>
      <w:r>
        <w:t>Muß</w:t>
      </w:r>
      <w:proofErr w:type="spellEnd"/>
      <w:r>
        <w:t xml:space="preserve"> sehen lassen wer ich bin.“</w:t>
      </w:r>
      <w:r>
        <w:br/>
        <w:t>Und damit kramt‘ er aus;</w:t>
      </w:r>
    </w:p>
    <w:p w14:paraId="20AA4ABA" w14:textId="77777777" w:rsidR="003A7928" w:rsidRDefault="003A7928" w:rsidP="003A7928">
      <w:pPr>
        <w:pStyle w:val="StandardWeb"/>
        <w:spacing w:before="0" w:beforeAutospacing="0" w:after="150" w:afterAutospacing="0"/>
      </w:pPr>
      <w:r>
        <w:t>Und macht ein gestreng Gesicht,</w:t>
      </w:r>
      <w:r>
        <w:br/>
        <w:t>Und sagte weise Lehr‘.</w:t>
      </w:r>
      <w:r>
        <w:br/>
        <w:t>Sie spielten fort, als ob da nicht</w:t>
      </w:r>
      <w:r>
        <w:br/>
        <w:t>Mann, Lehr‘ noch Lehnstuhl wär‘.</w:t>
      </w:r>
    </w:p>
    <w:p w14:paraId="400196D7" w14:textId="77777777" w:rsidR="003A7928" w:rsidRDefault="003A7928" w:rsidP="003A7928">
      <w:pPr>
        <w:pStyle w:val="StandardWeb"/>
        <w:spacing w:before="0" w:beforeAutospacing="0" w:after="150" w:afterAutospacing="0"/>
      </w:pPr>
      <w:r>
        <w:t>Da kam die Laus und überlief</w:t>
      </w:r>
      <w:r>
        <w:br/>
        <w:t>Die Lung‘ und Leber ihm.</w:t>
      </w:r>
      <w:r>
        <w:br/>
        <w:t>Er sprang vom Lehnstuhl auf und rief</w:t>
      </w:r>
      <w:r>
        <w:br/>
        <w:t>Und schalt mit Ungestüm:</w:t>
      </w:r>
    </w:p>
    <w:p w14:paraId="180484B5" w14:textId="77777777" w:rsidR="003A7928" w:rsidRDefault="003A7928" w:rsidP="003A7928">
      <w:pPr>
        <w:pStyle w:val="StandardWeb"/>
        <w:spacing w:before="0" w:beforeAutospacing="0" w:after="150" w:afterAutospacing="0"/>
      </w:pPr>
      <w:r>
        <w:t>„Mit dem verwünschten Steckenpferd!</w:t>
      </w:r>
      <w:r>
        <w:br/>
        <w:t>Was doch die Unart tut!</w:t>
      </w:r>
      <w:r>
        <w:br/>
        <w:t>Still‘ da! ihr Jungens, still‘, und hört!</w:t>
      </w:r>
      <w:r>
        <w:br/>
        <w:t>Denn meine Lehr‘ ist gut.“</w:t>
      </w:r>
    </w:p>
    <w:p w14:paraId="0063DBFD" w14:textId="77777777" w:rsidR="003A7928" w:rsidRDefault="003A7928" w:rsidP="003A7928">
      <w:pPr>
        <w:pStyle w:val="StandardWeb"/>
        <w:spacing w:before="0" w:beforeAutospacing="0" w:after="150" w:afterAutospacing="0"/>
      </w:pPr>
      <w:r>
        <w:t xml:space="preserve">„Kann sein,“ sprach einer, „weiß es </w:t>
      </w:r>
      <w:proofErr w:type="spellStart"/>
      <w:r>
        <w:t>nit</w:t>
      </w:r>
      <w:proofErr w:type="spellEnd"/>
      <w:r>
        <w:t>,</w:t>
      </w:r>
      <w:r>
        <w:br/>
        <w:t>Geht aber uns nicht an.</w:t>
      </w:r>
      <w:r>
        <w:br/>
        <w:t>Da ist ein Pferd, komm reite mit,</w:t>
      </w:r>
      <w:r>
        <w:br/>
        <w:t>Dann bist du unser Mann.“</w:t>
      </w:r>
    </w:p>
    <w:p w14:paraId="0A8BC2D6" w14:textId="77777777" w:rsidR="003A7928" w:rsidRDefault="003A7928" w:rsidP="003A7928">
      <w:pPr>
        <w:pStyle w:val="berschrift1"/>
      </w:pPr>
      <w:r w:rsidRPr="003A7928">
        <w:t>Der Mensch</w:t>
      </w:r>
    </w:p>
    <w:p w14:paraId="2EBE510D" w14:textId="77777777" w:rsidR="003A7928" w:rsidRDefault="003A7928" w:rsidP="003A7928">
      <w:pPr>
        <w:pStyle w:val="StandardWeb"/>
        <w:spacing w:before="0" w:beforeAutospacing="0" w:after="150" w:afterAutospacing="0"/>
      </w:pPr>
      <w:r>
        <w:t xml:space="preserve">Empfangen und </w:t>
      </w:r>
      <w:proofErr w:type="spellStart"/>
      <w:r>
        <w:t>genähret</w:t>
      </w:r>
      <w:proofErr w:type="spellEnd"/>
      <w:r>
        <w:br/>
        <w:t>Vom Weibe wunderbar</w:t>
      </w:r>
      <w:r>
        <w:br/>
        <w:t>Kommt er und sieht und höret</w:t>
      </w:r>
      <w:r>
        <w:br/>
        <w:t>Und nimmt des Trugs nicht wahr;</w:t>
      </w:r>
      <w:r>
        <w:br/>
        <w:t>Gelüstet und begehret,</w:t>
      </w:r>
      <w:r>
        <w:br/>
        <w:t>Und bringt sein Tränlein dar;</w:t>
      </w:r>
      <w:r>
        <w:br/>
        <w:t>Verachtet und verehret,</w:t>
      </w:r>
      <w:r>
        <w:br/>
        <w:t>Hat Freude und Gefahr;</w:t>
      </w:r>
      <w:r>
        <w:br/>
        <w:t>Glaubt, zweifelt, wähnt und lehret,</w:t>
      </w:r>
      <w:r>
        <w:br/>
        <w:t>Hält nichts und alles wahr;</w:t>
      </w:r>
      <w:r>
        <w:br/>
        <w:t>Erbauet und zerstöret</w:t>
      </w:r>
      <w:r>
        <w:br/>
        <w:t>Und quält sich immerdar;</w:t>
      </w:r>
      <w:r>
        <w:br/>
        <w:t>Schläft, wachet, wächst und zehret;</w:t>
      </w:r>
      <w:r>
        <w:br/>
        <w:t>Trägt braun und graues Haar etc.</w:t>
      </w:r>
      <w:r>
        <w:br/>
        <w:t>Und alles dieses währet,</w:t>
      </w:r>
      <w:r>
        <w:br/>
        <w:t>Wenn’s hoch kommt, achtzig Jahr.</w:t>
      </w:r>
      <w:r>
        <w:br/>
        <w:t>Dann legt er sich zu seinen Vätern nieder</w:t>
      </w:r>
      <w:r>
        <w:br/>
        <w:t>Und er kommt nimmer wieder.</w:t>
      </w:r>
    </w:p>
    <w:p w14:paraId="19837EDF" w14:textId="77777777" w:rsidR="004138C4" w:rsidRDefault="004138C4" w:rsidP="004138C4">
      <w:pPr>
        <w:pStyle w:val="berschrift1"/>
      </w:pPr>
      <w:r w:rsidRPr="004138C4">
        <w:t>Der Mensch lebt und bestehet</w:t>
      </w:r>
    </w:p>
    <w:p w14:paraId="64A6E396" w14:textId="77777777" w:rsidR="004138C4" w:rsidRDefault="004138C4" w:rsidP="004138C4">
      <w:pPr>
        <w:pStyle w:val="StandardWeb"/>
        <w:spacing w:before="0" w:beforeAutospacing="0" w:after="150" w:afterAutospacing="0"/>
      </w:pPr>
      <w:r>
        <w:t>Der Mensch lebt und bestehet</w:t>
      </w:r>
      <w:r>
        <w:br/>
        <w:t>Nur eine kleine Zeit;</w:t>
      </w:r>
      <w:r>
        <w:br/>
        <w:t>Und alle Welt vergehet</w:t>
      </w:r>
      <w:r>
        <w:br/>
        <w:t>Mit ihrer Herrlichkeit.</w:t>
      </w:r>
      <w:r>
        <w:br/>
        <w:t>Es ist nur Einer ewig und an allen Enden,</w:t>
      </w:r>
      <w:r>
        <w:br/>
        <w:t>Und wir in Seinen Händen.</w:t>
      </w:r>
      <w:r>
        <w:br/>
        <w:t xml:space="preserve">Und der ist </w:t>
      </w:r>
      <w:proofErr w:type="spellStart"/>
      <w:r>
        <w:t>allwißend</w:t>
      </w:r>
      <w:proofErr w:type="spellEnd"/>
      <w:r>
        <w:t>, Halleluja!</w:t>
      </w:r>
    </w:p>
    <w:p w14:paraId="7175E2A2" w14:textId="77777777" w:rsidR="004138C4" w:rsidRDefault="004138C4" w:rsidP="004138C4">
      <w:pPr>
        <w:pStyle w:val="StandardWeb"/>
        <w:spacing w:before="0" w:beforeAutospacing="0" w:after="150" w:afterAutospacing="0"/>
      </w:pPr>
      <w:r>
        <w:rPr>
          <w:rStyle w:val="Fett"/>
        </w:rPr>
        <w:t>Erster Chor.</w:t>
      </w:r>
    </w:p>
    <w:p w14:paraId="52844554" w14:textId="77777777" w:rsidR="004138C4" w:rsidRDefault="004138C4" w:rsidP="004138C4">
      <w:pPr>
        <w:pStyle w:val="StandardWeb"/>
        <w:spacing w:before="0" w:beforeAutospacing="0" w:after="150" w:afterAutospacing="0"/>
      </w:pPr>
      <w:r>
        <w:t>Halleluja</w:t>
      </w:r>
      <w:r>
        <w:br/>
        <w:t>Und der ist heilig!</w:t>
      </w:r>
    </w:p>
    <w:p w14:paraId="376497AF" w14:textId="77777777" w:rsidR="004138C4" w:rsidRDefault="004138C4" w:rsidP="004138C4">
      <w:pPr>
        <w:pStyle w:val="StandardWeb"/>
        <w:spacing w:before="0" w:beforeAutospacing="0" w:after="150" w:afterAutospacing="0"/>
      </w:pPr>
      <w:r>
        <w:rPr>
          <w:rStyle w:val="Fett"/>
        </w:rPr>
        <w:t>Zweiter Chor.</w:t>
      </w:r>
    </w:p>
    <w:p w14:paraId="291BEB31" w14:textId="77777777" w:rsidR="004138C4" w:rsidRDefault="004138C4" w:rsidP="004138C4">
      <w:pPr>
        <w:pStyle w:val="StandardWeb"/>
        <w:spacing w:before="0" w:beforeAutospacing="0" w:after="150" w:afterAutospacing="0"/>
      </w:pPr>
      <w:r>
        <w:t>Halleluja</w:t>
      </w:r>
      <w:r>
        <w:br/>
        <w:t>Und der ist allmächtig!</w:t>
      </w:r>
    </w:p>
    <w:p w14:paraId="2F1A8FBE" w14:textId="77777777" w:rsidR="004138C4" w:rsidRDefault="004138C4" w:rsidP="004138C4">
      <w:pPr>
        <w:pStyle w:val="StandardWeb"/>
        <w:spacing w:before="0" w:beforeAutospacing="0" w:after="150" w:afterAutospacing="0"/>
      </w:pPr>
      <w:r>
        <w:rPr>
          <w:rStyle w:val="Fett"/>
        </w:rPr>
        <w:t>Dritter Chor.</w:t>
      </w:r>
    </w:p>
    <w:p w14:paraId="290936CE" w14:textId="77777777" w:rsidR="004138C4" w:rsidRDefault="004138C4" w:rsidP="004138C4">
      <w:pPr>
        <w:pStyle w:val="StandardWeb"/>
        <w:spacing w:before="0" w:beforeAutospacing="0" w:after="150" w:afterAutospacing="0"/>
      </w:pPr>
      <w:r>
        <w:t>Halleluja!</w:t>
      </w:r>
      <w:r>
        <w:br/>
        <w:t>Und der ist barmherzig.</w:t>
      </w:r>
    </w:p>
    <w:p w14:paraId="61883AF3" w14:textId="77777777" w:rsidR="004138C4" w:rsidRDefault="004138C4" w:rsidP="004138C4">
      <w:pPr>
        <w:pStyle w:val="StandardWeb"/>
        <w:spacing w:before="0" w:beforeAutospacing="0" w:after="150" w:afterAutospacing="0"/>
      </w:pPr>
      <w:r>
        <w:rPr>
          <w:rStyle w:val="Fett"/>
        </w:rPr>
        <w:t>Alle Chöre.</w:t>
      </w:r>
    </w:p>
    <w:p w14:paraId="424A6C5F" w14:textId="77777777" w:rsidR="004138C4" w:rsidRDefault="004138C4" w:rsidP="004138C4">
      <w:pPr>
        <w:pStyle w:val="StandardWeb"/>
        <w:spacing w:before="0" w:beforeAutospacing="0" w:after="150" w:afterAutospacing="0"/>
      </w:pPr>
      <w:r>
        <w:t>Ist barmherzig – Halleluja! Amen!</w:t>
      </w:r>
      <w:r>
        <w:br/>
        <w:t>Halleluja ewig ewig ewig seinem Namen</w:t>
      </w:r>
      <w:r>
        <w:br/>
        <w:t>Ist barmherzig – Halleluja! Amen!</w:t>
      </w:r>
    </w:p>
    <w:p w14:paraId="1F932206" w14:textId="77777777" w:rsidR="004138C4" w:rsidRDefault="004138C4" w:rsidP="004138C4">
      <w:pPr>
        <w:pStyle w:val="berschrift1"/>
      </w:pPr>
      <w:r w:rsidRPr="004138C4">
        <w:t>Der Mond ist aufgegangen</w:t>
      </w:r>
    </w:p>
    <w:p w14:paraId="6A8D0FFA" w14:textId="77777777" w:rsidR="004138C4" w:rsidRDefault="004138C4" w:rsidP="004138C4">
      <w:pPr>
        <w:pStyle w:val="StandardWeb"/>
        <w:spacing w:before="0" w:beforeAutospacing="0" w:after="150" w:afterAutospacing="0"/>
      </w:pPr>
      <w:r>
        <w:t>Der Mond ist aufgegangen,</w:t>
      </w:r>
      <w:r>
        <w:br/>
        <w:t xml:space="preserve">die </w:t>
      </w:r>
      <w:proofErr w:type="spellStart"/>
      <w:r>
        <w:t>goldnen</w:t>
      </w:r>
      <w:proofErr w:type="spellEnd"/>
      <w:r>
        <w:t xml:space="preserve"> Sternlein prangen</w:t>
      </w:r>
      <w:r>
        <w:br/>
        <w:t>am Himmel hell und klar;</w:t>
      </w:r>
      <w:r>
        <w:br/>
        <w:t>der Wald steht schwarz und schweiget,</w:t>
      </w:r>
      <w:r>
        <w:br/>
        <w:t>und aus den Wiesen steiget</w:t>
      </w:r>
      <w:r>
        <w:br/>
        <w:t>der weiße Nebel wunderbar.</w:t>
      </w:r>
    </w:p>
    <w:p w14:paraId="40AAE275" w14:textId="77777777" w:rsidR="004138C4" w:rsidRDefault="004138C4" w:rsidP="004138C4">
      <w:pPr>
        <w:pStyle w:val="StandardWeb"/>
        <w:spacing w:before="0" w:beforeAutospacing="0" w:after="150" w:afterAutospacing="0"/>
      </w:pPr>
      <w:r>
        <w:t>Wie ist die Welt so stille</w:t>
      </w:r>
      <w:r>
        <w:br/>
        <w:t xml:space="preserve">und in der </w:t>
      </w:r>
      <w:proofErr w:type="spellStart"/>
      <w:r>
        <w:t>Dämmrung</w:t>
      </w:r>
      <w:proofErr w:type="spellEnd"/>
      <w:r>
        <w:t xml:space="preserve"> Hülle</w:t>
      </w:r>
      <w:r>
        <w:br/>
        <w:t>so traulich und so holt</w:t>
      </w:r>
      <w:r>
        <w:br/>
        <w:t>als eine stille Kammer,</w:t>
      </w:r>
      <w:r>
        <w:br/>
        <w:t>wo ihr des Tages Jammer</w:t>
      </w:r>
      <w:r>
        <w:br/>
        <w:t>verschlafen und vergessen sollt.</w:t>
      </w:r>
    </w:p>
    <w:p w14:paraId="76BE66E9" w14:textId="77777777" w:rsidR="004138C4" w:rsidRDefault="004138C4" w:rsidP="004138C4">
      <w:pPr>
        <w:pStyle w:val="StandardWeb"/>
        <w:spacing w:before="0" w:beforeAutospacing="0" w:after="150" w:afterAutospacing="0"/>
      </w:pPr>
      <w:r>
        <w:t>Seht ihr den Mond dort stehen?</w:t>
      </w:r>
      <w:r>
        <w:br/>
        <w:t>Er ist nur halb zu sehen</w:t>
      </w:r>
      <w:r>
        <w:br/>
        <w:t>und ist doch rund und schön.</w:t>
      </w:r>
      <w:r>
        <w:br/>
        <w:t>So sind wohl manche Sachen,</w:t>
      </w:r>
      <w:r>
        <w:br/>
        <w:t>die wir getrost belachen,</w:t>
      </w:r>
      <w:r>
        <w:br/>
        <w:t>weil unsre Augen sie nicht sehn.</w:t>
      </w:r>
    </w:p>
    <w:p w14:paraId="017EF2A2" w14:textId="77777777" w:rsidR="004138C4" w:rsidRDefault="004138C4" w:rsidP="004138C4">
      <w:pPr>
        <w:pStyle w:val="StandardWeb"/>
        <w:spacing w:before="0" w:beforeAutospacing="0" w:after="150" w:afterAutospacing="0"/>
      </w:pPr>
      <w:r>
        <w:t>Wir stolze Menschenkinder</w:t>
      </w:r>
      <w:r>
        <w:br/>
        <w:t>sind eitel arme Sünder</w:t>
      </w:r>
      <w:r>
        <w:br/>
        <w:t>und wissen gar nicht viel;</w:t>
      </w:r>
      <w:r>
        <w:br/>
        <w:t>wir spinnen Luftgespinste</w:t>
      </w:r>
      <w:r>
        <w:br/>
        <w:t>und suchen viele Künste</w:t>
      </w:r>
      <w:r>
        <w:br/>
        <w:t>und kommen weiter von dem Ziel.</w:t>
      </w:r>
    </w:p>
    <w:p w14:paraId="7E2ED93C" w14:textId="77777777" w:rsidR="004138C4" w:rsidRDefault="004138C4" w:rsidP="004138C4">
      <w:pPr>
        <w:pStyle w:val="StandardWeb"/>
        <w:spacing w:before="0" w:beforeAutospacing="0" w:after="150" w:afterAutospacing="0"/>
      </w:pPr>
      <w:r>
        <w:t xml:space="preserve">Gott, </w:t>
      </w:r>
      <w:proofErr w:type="spellStart"/>
      <w:r>
        <w:t>laß</w:t>
      </w:r>
      <w:proofErr w:type="spellEnd"/>
      <w:r>
        <w:t xml:space="preserve"> dein Heil uns schauen,</w:t>
      </w:r>
      <w:r>
        <w:br/>
        <w:t xml:space="preserve">auf nichts </w:t>
      </w:r>
      <w:proofErr w:type="spellStart"/>
      <w:r>
        <w:t>Vergänglichs</w:t>
      </w:r>
      <w:proofErr w:type="spellEnd"/>
      <w:r>
        <w:t xml:space="preserve"> bauen,</w:t>
      </w:r>
      <w:r>
        <w:br/>
        <w:t xml:space="preserve">nicht Eitelkeit uns </w:t>
      </w:r>
      <w:proofErr w:type="spellStart"/>
      <w:r>
        <w:t>freun</w:t>
      </w:r>
      <w:proofErr w:type="spellEnd"/>
      <w:r>
        <w:t>;</w:t>
      </w:r>
      <w:r>
        <w:br/>
      </w:r>
      <w:proofErr w:type="spellStart"/>
      <w:r>
        <w:t>laß</w:t>
      </w:r>
      <w:proofErr w:type="spellEnd"/>
      <w:r>
        <w:t xml:space="preserve"> uns einfältig werden</w:t>
      </w:r>
      <w:r>
        <w:br/>
        <w:t>und vor dir hier auf Erden</w:t>
      </w:r>
      <w:r>
        <w:br/>
        <w:t>wie Kinder fromm und fröhlich sein.</w:t>
      </w:r>
    </w:p>
    <w:p w14:paraId="6650CF54" w14:textId="77777777" w:rsidR="004138C4" w:rsidRDefault="004138C4" w:rsidP="004138C4">
      <w:pPr>
        <w:pStyle w:val="StandardWeb"/>
        <w:spacing w:before="0" w:beforeAutospacing="0" w:after="150" w:afterAutospacing="0"/>
      </w:pPr>
      <w:proofErr w:type="spellStart"/>
      <w:r>
        <w:t>Wollst</w:t>
      </w:r>
      <w:proofErr w:type="spellEnd"/>
      <w:r>
        <w:t xml:space="preserve"> endlich </w:t>
      </w:r>
      <w:proofErr w:type="spellStart"/>
      <w:r>
        <w:t>sonder</w:t>
      </w:r>
      <w:proofErr w:type="spellEnd"/>
      <w:r>
        <w:t xml:space="preserve"> Grämen</w:t>
      </w:r>
      <w:r>
        <w:br/>
        <w:t>aus dieser Welt uns nehmen</w:t>
      </w:r>
      <w:r>
        <w:br/>
        <w:t>durch einen sanften Tod;</w:t>
      </w:r>
      <w:r>
        <w:br/>
        <w:t>und wenn du uns genommen,</w:t>
      </w:r>
      <w:r>
        <w:br/>
      </w:r>
      <w:proofErr w:type="spellStart"/>
      <w:r>
        <w:t>laß</w:t>
      </w:r>
      <w:proofErr w:type="spellEnd"/>
      <w:r>
        <w:t xml:space="preserve"> uns in Himmel kommen,</w:t>
      </w:r>
      <w:r>
        <w:br/>
        <w:t>du unser Herr und unser Gott.</w:t>
      </w:r>
    </w:p>
    <w:p w14:paraId="452EAA8C" w14:textId="77777777" w:rsidR="004138C4" w:rsidRDefault="004138C4" w:rsidP="004138C4">
      <w:pPr>
        <w:pStyle w:val="StandardWeb"/>
        <w:spacing w:before="0" w:beforeAutospacing="0" w:after="150" w:afterAutospacing="0"/>
      </w:pPr>
      <w:r>
        <w:t>So legt euch denn, ihr Brüder,</w:t>
      </w:r>
      <w:r>
        <w:br/>
        <w:t>in Gottes Namen nieder;</w:t>
      </w:r>
      <w:r>
        <w:br/>
        <w:t>kalt ist der Abendhauch.</w:t>
      </w:r>
      <w:r>
        <w:br/>
        <w:t>Verschon uns, Gott, mit Strafen</w:t>
      </w:r>
      <w:r>
        <w:br/>
        <w:t xml:space="preserve">und </w:t>
      </w:r>
      <w:proofErr w:type="spellStart"/>
      <w:r>
        <w:t>laß</w:t>
      </w:r>
      <w:proofErr w:type="spellEnd"/>
      <w:r>
        <w:t xml:space="preserve"> uns ruhig schlafen</w:t>
      </w:r>
      <w:r>
        <w:br/>
        <w:t>und unsern kranken Nachbar auch.</w:t>
      </w:r>
    </w:p>
    <w:p w14:paraId="1415229F" w14:textId="77777777" w:rsidR="003A7928" w:rsidRDefault="003A7928" w:rsidP="003A7928">
      <w:pPr>
        <w:pStyle w:val="berschrift1"/>
      </w:pPr>
      <w:r w:rsidRPr="003A7928">
        <w:t>Der Philosoph und die Sonne</w:t>
      </w:r>
    </w:p>
    <w:p w14:paraId="09DDF40C" w14:textId="77777777" w:rsidR="003A7928" w:rsidRDefault="003A7928" w:rsidP="003A7928">
      <w:pPr>
        <w:pStyle w:val="StandardWeb"/>
        <w:spacing w:before="0" w:beforeAutospacing="0" w:after="150" w:afterAutospacing="0"/>
      </w:pPr>
      <w:r>
        <w:rPr>
          <w:rStyle w:val="Fett"/>
        </w:rPr>
        <w:t>Der Philosoph</w:t>
      </w:r>
    </w:p>
    <w:p w14:paraId="22E83260" w14:textId="77777777" w:rsidR="003A7928" w:rsidRDefault="003A7928" w:rsidP="003A7928">
      <w:pPr>
        <w:pStyle w:val="StandardWeb"/>
        <w:spacing w:before="0" w:beforeAutospacing="0" w:after="150" w:afterAutospacing="0"/>
      </w:pPr>
      <w:r>
        <w:t>Du edler Stern am hohen Himmelszelt,</w:t>
      </w:r>
      <w:r>
        <w:br/>
        <w:t>Du Herr und König deiner Brüder!</w:t>
      </w:r>
      <w:r>
        <w:br/>
        <w:t>Du bist so gut gesinnt – du wärmest uns die Welt,</w:t>
      </w:r>
      <w:r>
        <w:br/>
        <w:t>Und schmückst mit Blumen uns das Feld,</w:t>
      </w:r>
      <w:r>
        <w:br/>
        <w:t>Und machst den Bäumen Laub, den Vöglein bunt Gefieder;</w:t>
      </w:r>
      <w:r>
        <w:br/>
        <w:t>Du machst uns Gold, das Wunderding der Welt,</w:t>
      </w:r>
      <w:r>
        <w:br/>
        <w:t>Und Diamant, und seine Brüder;</w:t>
      </w:r>
      <w:r>
        <w:br/>
      </w:r>
      <w:proofErr w:type="spellStart"/>
      <w:r>
        <w:t>Kömmst</w:t>
      </w:r>
      <w:proofErr w:type="spellEnd"/>
      <w:r>
        <w:t xml:space="preserve"> alle Morgen fröhlich wieder,</w:t>
      </w:r>
      <w:r>
        <w:br/>
        <w:t>Und schüttest immer Strahlen nieder –</w:t>
      </w:r>
      <w:r>
        <w:br/>
        <w:t>Sprich, edler Stern am hohen Himmelszelt,</w:t>
      </w:r>
      <w:r>
        <w:br/>
        <w:t>Wie wachsen dir die Strahlen wieder?</w:t>
      </w:r>
      <w:r>
        <w:br/>
        <w:t>Wie wärmest du? Wie schmückst du Wald und Feld?</w:t>
      </w:r>
      <w:r>
        <w:br/>
        <w:t>Wie machst du doch in aller Welt</w:t>
      </w:r>
      <w:r>
        <w:br/>
        <w:t>Dem Diamant sein Licht, dem Pfau sein schön Gefieder?</w:t>
      </w:r>
      <w:r>
        <w:br/>
        <w:t>Wie machst du Gold?</w:t>
      </w:r>
      <w:r>
        <w:br/>
        <w:t xml:space="preserve">Sprich, liebe Sonn‘, ich </w:t>
      </w:r>
      <w:proofErr w:type="spellStart"/>
      <w:r>
        <w:t>wüßt</w:t>
      </w:r>
      <w:proofErr w:type="spellEnd"/>
      <w:r>
        <w:t xml:space="preserve"> es gern.</w:t>
      </w:r>
    </w:p>
    <w:p w14:paraId="40E14153" w14:textId="77777777" w:rsidR="003A7928" w:rsidRDefault="003A7928" w:rsidP="003A7928">
      <w:pPr>
        <w:pStyle w:val="StandardWeb"/>
        <w:spacing w:before="0" w:beforeAutospacing="0" w:after="150" w:afterAutospacing="0"/>
      </w:pPr>
      <w:r>
        <w:rPr>
          <w:rStyle w:val="Fett"/>
        </w:rPr>
        <w:t>Die Sonne.</w:t>
      </w:r>
    </w:p>
    <w:p w14:paraId="1C93ECB0" w14:textId="77777777" w:rsidR="003A7928" w:rsidRDefault="003A7928" w:rsidP="003A7928">
      <w:pPr>
        <w:pStyle w:val="StandardWeb"/>
        <w:spacing w:before="0" w:beforeAutospacing="0" w:after="150" w:afterAutospacing="0"/>
      </w:pPr>
      <w:r>
        <w:t>Weiß ich’s? Geh, frage meinen Herrn.</w:t>
      </w:r>
    </w:p>
    <w:p w14:paraId="7D12A9F1" w14:textId="77777777" w:rsidR="003A7928" w:rsidRDefault="003A7928" w:rsidP="003A7928">
      <w:pPr>
        <w:pStyle w:val="berschrift1"/>
      </w:pPr>
      <w:r w:rsidRPr="003A7928">
        <w:t>Der Schwarze in der Zuckerplantage</w:t>
      </w:r>
    </w:p>
    <w:p w14:paraId="500E7318" w14:textId="77777777" w:rsidR="003A7928" w:rsidRDefault="003A7928" w:rsidP="003A7928">
      <w:pPr>
        <w:pStyle w:val="StandardWeb"/>
        <w:spacing w:before="0" w:beforeAutospacing="0" w:after="150" w:afterAutospacing="0"/>
      </w:pPr>
      <w:r>
        <w:t>Wer von meinem Vaterlande</w:t>
      </w:r>
      <w:r>
        <w:br/>
      </w:r>
      <w:proofErr w:type="spellStart"/>
      <w:r>
        <w:t>Muß</w:t>
      </w:r>
      <w:proofErr w:type="spellEnd"/>
      <w:r>
        <w:t xml:space="preserve"> ich hier verschmachten und </w:t>
      </w:r>
      <w:proofErr w:type="spellStart"/>
      <w:r>
        <w:t>vergehn</w:t>
      </w:r>
      <w:proofErr w:type="spellEnd"/>
      <w:r>
        <w:t>;</w:t>
      </w:r>
      <w:r>
        <w:br/>
        <w:t>Ohne Trost, in Müh‘ und Schande,</w:t>
      </w:r>
      <w:r>
        <w:br/>
      </w:r>
      <w:proofErr w:type="spellStart"/>
      <w:r>
        <w:t>Ohhh</w:t>
      </w:r>
      <w:proofErr w:type="spellEnd"/>
      <w:r>
        <w:t xml:space="preserve"> die weißen Männer!! klug und schön!</w:t>
      </w:r>
    </w:p>
    <w:p w14:paraId="556232F7" w14:textId="77777777" w:rsidR="003A7928" w:rsidRDefault="003A7928" w:rsidP="003A7928">
      <w:pPr>
        <w:pStyle w:val="StandardWeb"/>
        <w:spacing w:before="0" w:beforeAutospacing="0" w:after="150" w:afterAutospacing="0"/>
      </w:pPr>
      <w:r>
        <w:t xml:space="preserve">Und ich hab‘ den Männern </w:t>
      </w:r>
      <w:proofErr w:type="spellStart"/>
      <w:r>
        <w:t>ohn</w:t>
      </w:r>
      <w:proofErr w:type="spellEnd"/>
      <w:r>
        <w:t>‘ Erbarmen</w:t>
      </w:r>
      <w:r>
        <w:br/>
        <w:t>Nichts getan.</w:t>
      </w:r>
      <w:r>
        <w:br/>
        <w:t>Du im Himmel! hilf mir armen</w:t>
      </w:r>
      <w:r>
        <w:br/>
        <w:t>Schwarzen Mann!</w:t>
      </w:r>
    </w:p>
    <w:p w14:paraId="083EDD28" w14:textId="77777777" w:rsidR="003A7928" w:rsidRDefault="003A7928" w:rsidP="003A7928">
      <w:pPr>
        <w:pStyle w:val="berschrift1"/>
      </w:pPr>
      <w:r w:rsidRPr="003A7928">
        <w:t>Der Tod</w:t>
      </w:r>
    </w:p>
    <w:p w14:paraId="6EB700EC" w14:textId="77777777" w:rsidR="003A7928" w:rsidRDefault="003A7928" w:rsidP="003A7928">
      <w:pPr>
        <w:pStyle w:val="StandardWeb"/>
        <w:spacing w:before="0" w:beforeAutospacing="0" w:after="150" w:afterAutospacing="0"/>
      </w:pPr>
      <w:r>
        <w:t>Ach, es ist so dunkel in des Todes Kammer,</w:t>
      </w:r>
      <w:r>
        <w:br/>
        <w:t>Tönt so traurig, wenn er sich bewegt</w:t>
      </w:r>
      <w:r>
        <w:br/>
        <w:t>Und nun aufhebt seinen schweren Hammer</w:t>
      </w:r>
      <w:r>
        <w:br/>
        <w:t>Und die Stunde schlägt.</w:t>
      </w:r>
    </w:p>
    <w:p w14:paraId="5454FCCE" w14:textId="77777777" w:rsidR="003A7928" w:rsidRDefault="003A7928" w:rsidP="003A7928">
      <w:pPr>
        <w:pStyle w:val="berschrift1"/>
      </w:pPr>
      <w:r w:rsidRPr="003A7928">
        <w:t>Der Tod und das Mädchen</w:t>
      </w:r>
    </w:p>
    <w:p w14:paraId="5B733E3B" w14:textId="77777777" w:rsidR="003A7928" w:rsidRDefault="003A7928" w:rsidP="003A7928">
      <w:pPr>
        <w:pStyle w:val="StandardWeb"/>
        <w:spacing w:before="0" w:beforeAutospacing="0" w:after="150" w:afterAutospacing="0"/>
      </w:pPr>
      <w:r>
        <w:rPr>
          <w:rStyle w:val="Fett"/>
        </w:rPr>
        <w:t>Das Mädchen.</w:t>
      </w:r>
    </w:p>
    <w:p w14:paraId="6F273DA4" w14:textId="77777777" w:rsidR="003A7928" w:rsidRDefault="003A7928" w:rsidP="003A7928">
      <w:pPr>
        <w:pStyle w:val="StandardWeb"/>
        <w:spacing w:before="0" w:beforeAutospacing="0" w:after="150" w:afterAutospacing="0"/>
      </w:pPr>
      <w:r>
        <w:t>Vorüber! Ach, vorüber!</w:t>
      </w:r>
      <w:r>
        <w:br/>
        <w:t>Geh, wilder Knochenmann!</w:t>
      </w:r>
      <w:r>
        <w:br/>
        <w:t>Ich bin noch jung, geh‘, Lieber!</w:t>
      </w:r>
      <w:r>
        <w:br/>
        <w:t>Und rühre mich nicht an.</w:t>
      </w:r>
    </w:p>
    <w:p w14:paraId="4F749F1C" w14:textId="77777777" w:rsidR="003A7928" w:rsidRDefault="003A7928" w:rsidP="003A7928">
      <w:pPr>
        <w:pStyle w:val="StandardWeb"/>
        <w:spacing w:before="0" w:beforeAutospacing="0" w:after="150" w:afterAutospacing="0"/>
      </w:pPr>
      <w:r>
        <w:rPr>
          <w:rStyle w:val="Fett"/>
        </w:rPr>
        <w:t>Der Tod.</w:t>
      </w:r>
    </w:p>
    <w:p w14:paraId="4808C99E" w14:textId="77777777" w:rsidR="003A7928" w:rsidRDefault="003A7928" w:rsidP="003A7928">
      <w:pPr>
        <w:pStyle w:val="StandardWeb"/>
        <w:spacing w:before="0" w:beforeAutospacing="0" w:after="150" w:afterAutospacing="0"/>
      </w:pPr>
      <w:r>
        <w:t xml:space="preserve">Gib deine Hand, du schön und zart </w:t>
      </w:r>
      <w:proofErr w:type="spellStart"/>
      <w:r>
        <w:t>Gebild</w:t>
      </w:r>
      <w:proofErr w:type="spellEnd"/>
      <w:r>
        <w:t>!</w:t>
      </w:r>
      <w:r>
        <w:br/>
        <w:t>Bin Freund, und komme nicht, zu strafen.</w:t>
      </w:r>
      <w:r>
        <w:br/>
        <w:t>Sei gutes Muts! ich bin nicht wild,</w:t>
      </w:r>
      <w:r>
        <w:br/>
        <w:t>Sollst sanft in meinen Armen schlafen!</w:t>
      </w:r>
    </w:p>
    <w:p w14:paraId="296C23D9" w14:textId="77777777" w:rsidR="003A7928" w:rsidRDefault="003A7928" w:rsidP="003A7928">
      <w:pPr>
        <w:pStyle w:val="berschrift1"/>
      </w:pPr>
      <w:r w:rsidRPr="003A7928">
        <w:t>Der Vater am Grabe</w:t>
      </w:r>
    </w:p>
    <w:p w14:paraId="34A8063D" w14:textId="77777777" w:rsidR="003A7928" w:rsidRDefault="003A7928" w:rsidP="003A7928">
      <w:pPr>
        <w:pStyle w:val="StandardWeb"/>
        <w:spacing w:before="0" w:beforeAutospacing="0" w:after="150" w:afterAutospacing="0"/>
      </w:pPr>
      <w:r>
        <w:t xml:space="preserve">Es ist nicht um ihn </w:t>
      </w:r>
      <w:proofErr w:type="spellStart"/>
      <w:r>
        <w:t>geschehn</w:t>
      </w:r>
      <w:proofErr w:type="spellEnd"/>
      <w:r>
        <w:t>!</w:t>
      </w:r>
      <w:r>
        <w:br/>
        <w:t>Armes Heimchen, du darfst Hoffnung haben,</w:t>
      </w:r>
      <w:r>
        <w:br/>
        <w:t xml:space="preserve">Wirst </w:t>
      </w:r>
      <w:proofErr w:type="spellStart"/>
      <w:r>
        <w:t>gewiß</w:t>
      </w:r>
      <w:proofErr w:type="spellEnd"/>
      <w:r>
        <w:t xml:space="preserve"> ihn wieder sehn,</w:t>
      </w:r>
      <w:r>
        <w:br/>
        <w:t xml:space="preserve">Und kannst fröhlich von dem Grabe </w:t>
      </w:r>
      <w:proofErr w:type="spellStart"/>
      <w:r>
        <w:t>gehn</w:t>
      </w:r>
      <w:proofErr w:type="spellEnd"/>
      <w:r>
        <w:t>.</w:t>
      </w:r>
      <w:r>
        <w:br/>
        <w:t>Denn die Gabe aller Gaben</w:t>
      </w:r>
      <w:r>
        <w:br/>
        <w:t xml:space="preserve">Stirbt nicht, und </w:t>
      </w:r>
      <w:proofErr w:type="spellStart"/>
      <w:r>
        <w:t>muß</w:t>
      </w:r>
      <w:proofErr w:type="spellEnd"/>
      <w:r>
        <w:t xml:space="preserve"> </w:t>
      </w:r>
      <w:proofErr w:type="spellStart"/>
      <w:r>
        <w:t>auferstehn</w:t>
      </w:r>
      <w:proofErr w:type="spellEnd"/>
      <w:r>
        <w:t>.</w:t>
      </w:r>
    </w:p>
    <w:p w14:paraId="1AAD330A" w14:textId="77777777" w:rsidR="003A7928" w:rsidRDefault="003A7928" w:rsidP="003A7928">
      <w:pPr>
        <w:pStyle w:val="berschrift1"/>
      </w:pPr>
      <w:r w:rsidRPr="003A7928">
        <w:t xml:space="preserve">Des alten lahmen Invaliden </w:t>
      </w:r>
      <w:proofErr w:type="spellStart"/>
      <w:r w:rsidRPr="003A7928">
        <w:t>Görgel</w:t>
      </w:r>
      <w:proofErr w:type="spellEnd"/>
      <w:r w:rsidRPr="003A7928">
        <w:t xml:space="preserve"> sein Neujahrswunsch</w:t>
      </w:r>
    </w:p>
    <w:p w14:paraId="018BC62D" w14:textId="77777777" w:rsidR="003A7928" w:rsidRDefault="003A7928" w:rsidP="003A7928">
      <w:pPr>
        <w:pStyle w:val="StandardWeb"/>
        <w:spacing w:before="0" w:beforeAutospacing="0" w:after="150" w:afterAutospacing="0"/>
      </w:pPr>
      <w:r>
        <w:t>Sie haben mich dazu beschieden,</w:t>
      </w:r>
      <w:r>
        <w:br/>
        <w:t>So bring‘ ich’s denn auch dar:</w:t>
      </w:r>
      <w:r>
        <w:br/>
        <w:t>Im Namen aller Invaliden</w:t>
      </w:r>
      <w:r>
        <w:br/>
        <w:t>Wünsch‘ ich ein fröhlich Jahr</w:t>
      </w:r>
    </w:p>
    <w:p w14:paraId="6A3E6105" w14:textId="77777777" w:rsidR="003A7928" w:rsidRDefault="003A7928" w:rsidP="003A7928">
      <w:pPr>
        <w:pStyle w:val="StandardWeb"/>
        <w:spacing w:before="0" w:beforeAutospacing="0" w:after="150" w:afterAutospacing="0"/>
      </w:pPr>
      <w:r>
        <w:t>Zuerst dem lieben Bauernstande;</w:t>
      </w:r>
      <w:r>
        <w:br/>
        <w:t>Ich bin von Bauern her,</w:t>
      </w:r>
      <w:r>
        <w:br/>
        <w:t>Und weiß, wie nötig auf dem Lande</w:t>
      </w:r>
      <w:r>
        <w:br/>
        <w:t>Ein fröhlich Neujahr wär‘.</w:t>
      </w:r>
    </w:p>
    <w:p w14:paraId="761CF141" w14:textId="77777777" w:rsidR="003A7928" w:rsidRDefault="003A7928" w:rsidP="003A7928">
      <w:pPr>
        <w:pStyle w:val="StandardWeb"/>
        <w:spacing w:before="0" w:beforeAutospacing="0" w:after="150" w:afterAutospacing="0"/>
      </w:pPr>
      <w:proofErr w:type="spellStart"/>
      <w:r>
        <w:t>Gehn</w:t>
      </w:r>
      <w:proofErr w:type="spellEnd"/>
      <w:r>
        <w:t xml:space="preserve"> viele da gebückt und welken</w:t>
      </w:r>
      <w:r>
        <w:br/>
        <w:t>In Elend und in Müh‘,</w:t>
      </w:r>
      <w:r>
        <w:br/>
        <w:t>Und andre zerren dran und melken,</w:t>
      </w:r>
      <w:r>
        <w:br/>
        <w:t>Wie an dem lieben Vieh.</w:t>
      </w:r>
    </w:p>
    <w:p w14:paraId="4F603A41" w14:textId="77777777" w:rsidR="003A7928" w:rsidRDefault="003A7928" w:rsidP="003A7928">
      <w:pPr>
        <w:pStyle w:val="StandardWeb"/>
        <w:spacing w:before="0" w:beforeAutospacing="0" w:after="150" w:afterAutospacing="0"/>
      </w:pPr>
      <w:r>
        <w:t xml:space="preserve">Und ist doch nicht zu </w:t>
      </w:r>
      <w:proofErr w:type="spellStart"/>
      <w:r>
        <w:t>defendieren</w:t>
      </w:r>
      <w:proofErr w:type="spellEnd"/>
      <w:r>
        <w:t>,</w:t>
      </w:r>
      <w:r>
        <w:br/>
        <w:t>Und gar ein böser Brauch;</w:t>
      </w:r>
      <w:r>
        <w:br/>
        <w:t xml:space="preserve">Die Bauern </w:t>
      </w:r>
      <w:proofErr w:type="spellStart"/>
      <w:r>
        <w:t>gehn</w:t>
      </w:r>
      <w:proofErr w:type="spellEnd"/>
      <w:r>
        <w:t xml:space="preserve"> ja nicht auf Vieren,</w:t>
      </w:r>
      <w:r>
        <w:br/>
        <w:t>Es sind doch Menschen auch;</w:t>
      </w:r>
    </w:p>
    <w:p w14:paraId="39A7C254" w14:textId="77777777" w:rsidR="003A7928" w:rsidRDefault="003A7928" w:rsidP="003A7928">
      <w:pPr>
        <w:pStyle w:val="StandardWeb"/>
        <w:spacing w:before="0" w:beforeAutospacing="0" w:after="150" w:afterAutospacing="0"/>
      </w:pPr>
      <w:r>
        <w:t>Und sind zum Teil recht gute Seelen.</w:t>
      </w:r>
      <w:r>
        <w:br/>
        <w:t>Wenn nun ein solches Blut</w:t>
      </w:r>
      <w:r>
        <w:br/>
        <w:t xml:space="preserve">Zu Gott seufzt, </w:t>
      </w:r>
      <w:proofErr w:type="spellStart"/>
      <w:r>
        <w:t>daß</w:t>
      </w:r>
      <w:proofErr w:type="spellEnd"/>
      <w:r>
        <w:t xml:space="preserve"> sie ihn so quälen;</w:t>
      </w:r>
      <w:r>
        <w:br/>
        <w:t>Das ist fürwahr nicht gut.</w:t>
      </w:r>
    </w:p>
    <w:p w14:paraId="73D6EDE0" w14:textId="77777777" w:rsidR="003A7928" w:rsidRDefault="003A7928" w:rsidP="003A7928">
      <w:pPr>
        <w:pStyle w:val="StandardWeb"/>
        <w:spacing w:before="0" w:beforeAutospacing="0" w:after="150" w:afterAutospacing="0"/>
      </w:pPr>
      <w:r>
        <w:t>Ein fröhlich fröhlich Jahr den Fürsten,</w:t>
      </w:r>
      <w:r>
        <w:br/>
        <w:t>Die nach Gerechtigkeit,</w:t>
      </w:r>
      <w:r>
        <w:br/>
        <w:t>Nach Menschlichkeit und Wohltun düsten;</w:t>
      </w:r>
      <w:r>
        <w:br/>
        <w:t>Der Fürsten Ehrenkleid!</w:t>
      </w:r>
    </w:p>
    <w:p w14:paraId="177090A8" w14:textId="77777777" w:rsidR="003A7928" w:rsidRDefault="003A7928" w:rsidP="003A7928">
      <w:pPr>
        <w:pStyle w:val="StandardWeb"/>
        <w:spacing w:before="0" w:beforeAutospacing="0" w:after="150" w:afterAutospacing="0"/>
      </w:pPr>
      <w:r>
        <w:t>Sie sind in diesem Ehrenkleide</w:t>
      </w:r>
      <w:r>
        <w:br/>
        <w:t>Wie Gottes Engel schön!</w:t>
      </w:r>
      <w:r>
        <w:br/>
        <w:t>Und haben selbst die meiste Freud;</w:t>
      </w:r>
      <w:r>
        <w:br/>
        <w:t xml:space="preserve">Sonst </w:t>
      </w:r>
      <w:proofErr w:type="spellStart"/>
      <w:r>
        <w:t>muß</w:t>
      </w:r>
      <w:proofErr w:type="spellEnd"/>
      <w:r>
        <w:t xml:space="preserve"> ich’s nicht </w:t>
      </w:r>
      <w:proofErr w:type="spellStart"/>
      <w:r>
        <w:t>verstehn</w:t>
      </w:r>
      <w:proofErr w:type="spellEnd"/>
      <w:r>
        <w:t>.</w:t>
      </w:r>
    </w:p>
    <w:p w14:paraId="546A2E42" w14:textId="77777777" w:rsidR="003A7928" w:rsidRDefault="003A7928" w:rsidP="003A7928">
      <w:pPr>
        <w:pStyle w:val="StandardWeb"/>
        <w:spacing w:before="0" w:beforeAutospacing="0" w:after="150" w:afterAutospacing="0"/>
      </w:pPr>
      <w:r>
        <w:t>Ein fröhlich Jahr und Wohlbehagen</w:t>
      </w:r>
      <w:r>
        <w:br/>
        <w:t>Dem Fürsten unserm Herrn!</w:t>
      </w:r>
      <w:r>
        <w:br/>
        <w:t>Der auch in unsern alten Tagen</w:t>
      </w:r>
      <w:r>
        <w:br/>
        <w:t>Noch denket an uns gern;</w:t>
      </w:r>
    </w:p>
    <w:p w14:paraId="087D80C8" w14:textId="77777777" w:rsidR="003A7928" w:rsidRDefault="003A7928" w:rsidP="003A7928">
      <w:pPr>
        <w:pStyle w:val="StandardWeb"/>
        <w:spacing w:before="0" w:beforeAutospacing="0" w:after="150" w:afterAutospacing="0"/>
      </w:pPr>
      <w:r>
        <w:t>Der als ein Vater an uns denket</w:t>
      </w:r>
      <w:r>
        <w:br/>
        <w:t>Auf seinem Fürstenthron,</w:t>
      </w:r>
      <w:r>
        <w:br/>
        <w:t>Und uns des Lebens Pflege schenket!</w:t>
      </w:r>
      <w:r>
        <w:br/>
        <w:t>Dank ihm und Gotteslohn!</w:t>
      </w:r>
    </w:p>
    <w:p w14:paraId="51C23439" w14:textId="77777777" w:rsidR="003A7928" w:rsidRDefault="003A7928" w:rsidP="003A7928">
      <w:pPr>
        <w:pStyle w:val="StandardWeb"/>
        <w:spacing w:before="0" w:beforeAutospacing="0" w:after="150" w:afterAutospacing="0"/>
      </w:pPr>
      <w:r>
        <w:t>Und seinen Untertanen allen,</w:t>
      </w:r>
      <w:r>
        <w:br/>
        <w:t>Wir sind ja Brüder gar,</w:t>
      </w:r>
      <w:r>
        <w:br/>
        <w:t>Uns lieben Brüdern Wohlgefallen</w:t>
      </w:r>
      <w:r>
        <w:br/>
        <w:t>Und ein recht gutes Jahr!</w:t>
      </w:r>
    </w:p>
    <w:p w14:paraId="225A580F" w14:textId="77777777" w:rsidR="003A7928" w:rsidRDefault="003A7928" w:rsidP="003A7928">
      <w:pPr>
        <w:pStyle w:val="StandardWeb"/>
        <w:spacing w:before="0" w:beforeAutospacing="0" w:after="150" w:afterAutospacing="0"/>
      </w:pPr>
      <w:r>
        <w:t>Und allen edlen Menschen Friede</w:t>
      </w:r>
      <w:r>
        <w:br/>
        <w:t>Und Freud‘ auf ihrer Bahn!</w:t>
      </w:r>
      <w:r>
        <w:br/>
        <w:t>Ich segne sie in meinem Liede,</w:t>
      </w:r>
      <w:r>
        <w:br/>
        <w:t>So viel ich segnen kann;</w:t>
      </w:r>
    </w:p>
    <w:p w14:paraId="7EF0F9C2" w14:textId="77777777" w:rsidR="003A7928" w:rsidRDefault="003A7928" w:rsidP="003A7928">
      <w:pPr>
        <w:pStyle w:val="StandardWeb"/>
        <w:spacing w:before="0" w:beforeAutospacing="0" w:after="150" w:afterAutospacing="0"/>
      </w:pPr>
      <w:r>
        <w:t>Und fühl‘ in diesem Augenblicke</w:t>
      </w:r>
      <w:r>
        <w:br/>
        <w:t>Den lahmen Schenkel nicht,</w:t>
      </w:r>
      <w:r>
        <w:br/>
        <w:t>Und steh‘ und schwinge meine Krücke,</w:t>
      </w:r>
      <w:r>
        <w:br/>
        <w:t>Und glühe im Gesicht.</w:t>
      </w:r>
    </w:p>
    <w:p w14:paraId="448EDB48" w14:textId="77777777" w:rsidR="00EE3194" w:rsidRDefault="00EE3194" w:rsidP="00EE3194">
      <w:pPr>
        <w:pStyle w:val="berschrift1"/>
      </w:pPr>
      <w:r w:rsidRPr="00EE3194">
        <w:t>Die Geschichte von Goliath und David, in Reime bracht.</w:t>
      </w:r>
    </w:p>
    <w:p w14:paraId="377F2330" w14:textId="77777777" w:rsidR="00EE3194" w:rsidRDefault="00EE3194" w:rsidP="00EE3194">
      <w:pPr>
        <w:pStyle w:val="StandardWeb"/>
        <w:spacing w:before="0" w:beforeAutospacing="0" w:after="150" w:afterAutospacing="0"/>
      </w:pPr>
      <w:r>
        <w:t>1. War einst ein Riese Goliath,</w:t>
      </w:r>
      <w:r>
        <w:br/>
        <w:t>Gar ein gefährlich Mann!</w:t>
      </w:r>
      <w:r>
        <w:br/>
        <w:t>Er hatte Treffen auf dem Hut,</w:t>
      </w:r>
      <w:r>
        <w:br/>
        <w:t>Mit einem Klunker dran,</w:t>
      </w:r>
      <w:r>
        <w:br/>
        <w:t xml:space="preserve">und einen Rock von Drap </w:t>
      </w:r>
      <w:proofErr w:type="spellStart"/>
      <w:r>
        <w:t>d’argent</w:t>
      </w:r>
      <w:proofErr w:type="spellEnd"/>
      <w:r>
        <w:rPr>
          <w:rStyle w:val="Funotenzeichen"/>
        </w:rPr>
        <w:footnoteReference w:id="2"/>
      </w:r>
      <w:r>
        <w:t>,</w:t>
      </w:r>
      <w:r>
        <w:br/>
        <w:t xml:space="preserve">Und Alles so nach </w:t>
      </w:r>
      <w:proofErr w:type="spellStart"/>
      <w:r>
        <w:t>advenant</w:t>
      </w:r>
      <w:proofErr w:type="spellEnd"/>
      <w:r>
        <w:rPr>
          <w:rStyle w:val="Funotenzeichen"/>
        </w:rPr>
        <w:footnoteReference w:id="3"/>
      </w:r>
      <w:r>
        <w:t>.</w:t>
      </w:r>
    </w:p>
    <w:p w14:paraId="2375AD99" w14:textId="77777777" w:rsidR="00EE3194" w:rsidRDefault="00EE3194" w:rsidP="00EE3194">
      <w:pPr>
        <w:pStyle w:val="StandardWeb"/>
        <w:spacing w:before="0" w:beforeAutospacing="0" w:after="150" w:afterAutospacing="0"/>
      </w:pPr>
      <w:r>
        <w:t>2. An seinen Schnurrbart sah man nur</w:t>
      </w:r>
      <w:r>
        <w:br/>
        <w:t>Mit Grausen und mit Graus,</w:t>
      </w:r>
      <w:r>
        <w:br/>
        <w:t>Und dabei sah er von Natur,</w:t>
      </w:r>
      <w:r>
        <w:br/>
        <w:t>Pur, wie der – aus.</w:t>
      </w:r>
      <w:r>
        <w:br/>
        <w:t>Sein Sarras war, man glaubt es kaum,</w:t>
      </w:r>
      <w:r>
        <w:br/>
        <w:t>So groß schier als ein Weberbaum.</w:t>
      </w:r>
    </w:p>
    <w:p w14:paraId="74919328" w14:textId="77777777" w:rsidR="00EE3194" w:rsidRDefault="00EE3194" w:rsidP="00EE3194">
      <w:pPr>
        <w:pStyle w:val="StandardWeb"/>
        <w:spacing w:before="0" w:beforeAutospacing="0" w:after="150" w:afterAutospacing="0"/>
      </w:pPr>
      <w:r>
        <w:t>3. Er hatte Knochen wie ein Gaul,</w:t>
      </w:r>
      <w:r>
        <w:br/>
        <w:t>Und eine freche Stirn,</w:t>
      </w:r>
      <w:r>
        <w:br/>
        <w:t>Und ein entsetzlich großes Maul,</w:t>
      </w:r>
      <w:r>
        <w:br/>
        <w:t>Und nur ein kleines Hirn;</w:t>
      </w:r>
      <w:r>
        <w:br/>
        <w:t>Gab jedem einen Rippenstoß,</w:t>
      </w:r>
      <w:r>
        <w:br/>
        <w:t>Und flunkerte und prahlte groß.</w:t>
      </w:r>
    </w:p>
    <w:p w14:paraId="0FC757CD" w14:textId="77777777" w:rsidR="00EE3194" w:rsidRDefault="00EE3194" w:rsidP="00EE3194">
      <w:pPr>
        <w:pStyle w:val="StandardWeb"/>
        <w:spacing w:before="0" w:beforeAutospacing="0" w:after="150" w:afterAutospacing="0"/>
      </w:pPr>
      <w:r>
        <w:t>4. So kam er alle Tage her,</w:t>
      </w:r>
      <w:r>
        <w:br/>
        <w:t>Und sprach Israel Hohn.</w:t>
      </w:r>
      <w:r>
        <w:br/>
        <w:t>„Wer ist der Mann? Wer wagt’s mit mir?</w:t>
      </w:r>
      <w:r>
        <w:br/>
      </w:r>
      <w:proofErr w:type="spellStart"/>
      <w:r>
        <w:t>Sey</w:t>
      </w:r>
      <w:proofErr w:type="spellEnd"/>
      <w:r>
        <w:t xml:space="preserve"> Vater oder Sohn,</w:t>
      </w:r>
      <w:r>
        <w:br/>
        <w:t>Er komme her der Lumpenhund,</w:t>
      </w:r>
      <w:r>
        <w:br/>
        <w:t xml:space="preserve">Ich </w:t>
      </w:r>
      <w:proofErr w:type="spellStart"/>
      <w:r>
        <w:t>box’n</w:t>
      </w:r>
      <w:proofErr w:type="spellEnd"/>
      <w:r>
        <w:t xml:space="preserve"> nieder auf den Grund.“</w:t>
      </w:r>
    </w:p>
    <w:p w14:paraId="6D800719" w14:textId="77777777" w:rsidR="00EE3194" w:rsidRDefault="00EE3194" w:rsidP="00EE3194">
      <w:pPr>
        <w:pStyle w:val="StandardWeb"/>
        <w:spacing w:before="0" w:beforeAutospacing="0" w:after="150" w:afterAutospacing="0"/>
      </w:pPr>
      <w:r>
        <w:t>5. Da kam in seinem Schäferrock</w:t>
      </w:r>
      <w:r>
        <w:br/>
        <w:t>Ein Jüngling zart und fein;</w:t>
      </w:r>
      <w:r>
        <w:br/>
        <w:t>Er hatte nichts als seinen Stock,</w:t>
      </w:r>
      <w:r>
        <w:br/>
        <w:t>Als Schleuder und den Stein;</w:t>
      </w:r>
      <w:r>
        <w:br/>
        <w:t>Und sprach: „Du hast viel Stolz und Wehr,</w:t>
      </w:r>
      <w:r>
        <w:br/>
        <w:t>Ich komm‘ im Namen Gottes her.“</w:t>
      </w:r>
    </w:p>
    <w:p w14:paraId="639D29B0" w14:textId="77777777" w:rsidR="00EE3194" w:rsidRDefault="00EE3194" w:rsidP="00EE3194">
      <w:pPr>
        <w:pStyle w:val="StandardWeb"/>
        <w:spacing w:before="0" w:beforeAutospacing="0" w:after="150" w:afterAutospacing="0"/>
      </w:pPr>
      <w:r>
        <w:t>6. Und damit schleudert er auf ihn,</w:t>
      </w:r>
      <w:r>
        <w:br/>
        <w:t>Und traf die Stirne gar,</w:t>
      </w:r>
      <w:r>
        <w:br/>
        <w:t>Da fiel der große Esel hin,</w:t>
      </w:r>
      <w:r>
        <w:br/>
        <w:t>So lang und dick er war;</w:t>
      </w:r>
      <w:r>
        <w:br/>
        <w:t>Und David haut in guter Ruh‘</w:t>
      </w:r>
      <w:r>
        <w:br/>
        <w:t>Ihm nun den Kopf noch ab dazu.</w:t>
      </w:r>
    </w:p>
    <w:p w14:paraId="1F553C73" w14:textId="77777777" w:rsidR="00EE3194" w:rsidRDefault="00EE3194" w:rsidP="00EE3194">
      <w:pPr>
        <w:pStyle w:val="StandardWeb"/>
        <w:spacing w:before="0" w:beforeAutospacing="0" w:after="150" w:afterAutospacing="0"/>
      </w:pPr>
      <w:r>
        <w:t>Trau‘ nicht auf deinen Tressenhut,</w:t>
      </w:r>
      <w:r>
        <w:br/>
        <w:t xml:space="preserve">Noch auf den Klunker </w:t>
      </w:r>
      <w:proofErr w:type="spellStart"/>
      <w:r>
        <w:t>d’ran</w:t>
      </w:r>
      <w:proofErr w:type="spellEnd"/>
      <w:r>
        <w:t>!</w:t>
      </w:r>
      <w:r>
        <w:br/>
        <w:t>Ein großes Maul es auch nicht tut,</w:t>
      </w:r>
      <w:r>
        <w:br/>
        <w:t>Das lern vom langen Mann;</w:t>
      </w:r>
      <w:r>
        <w:br/>
        <w:t>Und von dem kleinen lerne wohl,</w:t>
      </w:r>
      <w:r>
        <w:br/>
        <w:t>Wie man mit Ehren fechten soll.</w:t>
      </w:r>
    </w:p>
    <w:p w14:paraId="5B1B081C" w14:textId="77777777" w:rsidR="003A7928" w:rsidRDefault="003A7928" w:rsidP="003A7928">
      <w:pPr>
        <w:pStyle w:val="berschrift1"/>
      </w:pPr>
      <w:r w:rsidRPr="003A7928">
        <w:t>Die Liebe</w:t>
      </w:r>
    </w:p>
    <w:p w14:paraId="3712FCC7" w14:textId="77777777" w:rsidR="003A7928" w:rsidRDefault="003A7928" w:rsidP="003A7928">
      <w:pPr>
        <w:pStyle w:val="StandardWeb"/>
        <w:spacing w:before="0" w:beforeAutospacing="0" w:after="150" w:afterAutospacing="0"/>
      </w:pPr>
      <w:r>
        <w:t>Die Liebe hemmet nichts, sie kennt nicht Tür noch Riegel,</w:t>
      </w:r>
      <w:r>
        <w:br/>
        <w:t>Und dringt durch alles sich;</w:t>
      </w:r>
      <w:r>
        <w:br/>
        <w:t xml:space="preserve">Sie ist </w:t>
      </w:r>
      <w:proofErr w:type="spellStart"/>
      <w:r>
        <w:t>ohn</w:t>
      </w:r>
      <w:proofErr w:type="spellEnd"/>
      <w:r>
        <w:t>‘ Anbeginn, schlug ewig ihre Flügel,</w:t>
      </w:r>
      <w:r>
        <w:br/>
        <w:t>Und schlägt sie ewiglich.</w:t>
      </w:r>
    </w:p>
    <w:p w14:paraId="39C577F9" w14:textId="77777777" w:rsidR="003A7928" w:rsidRDefault="003A7928" w:rsidP="003A7928">
      <w:pPr>
        <w:pStyle w:val="berschrift1"/>
      </w:pPr>
      <w:r w:rsidRPr="003A7928">
        <w:t>Die Mutter am Grabe</w:t>
      </w:r>
    </w:p>
    <w:p w14:paraId="67987015" w14:textId="77777777" w:rsidR="003A7928" w:rsidRDefault="003A7928" w:rsidP="003A7928">
      <w:pPr>
        <w:pStyle w:val="StandardWeb"/>
        <w:spacing w:before="0" w:beforeAutospacing="0" w:after="150" w:afterAutospacing="0"/>
      </w:pPr>
      <w:r>
        <w:t>Wenn man ihn auf immer hier begrübe,</w:t>
      </w:r>
      <w:r>
        <w:br/>
        <w:t xml:space="preserve">Und es wäre nun um ihn </w:t>
      </w:r>
      <w:proofErr w:type="spellStart"/>
      <w:r>
        <w:t>geschehn</w:t>
      </w:r>
      <w:proofErr w:type="spellEnd"/>
      <w:r>
        <w:t>,</w:t>
      </w:r>
      <w:r>
        <w:br/>
        <w:t>Wenn er ewig in dem Grabe bliebe,</w:t>
      </w:r>
      <w:r>
        <w:br/>
        <w:t>Und ich sollte ihn nicht wieder sehn,</w:t>
      </w:r>
      <w:r>
        <w:br/>
      </w:r>
      <w:proofErr w:type="spellStart"/>
      <w:r>
        <w:t>Müßte</w:t>
      </w:r>
      <w:proofErr w:type="spellEnd"/>
      <w:r>
        <w:t xml:space="preserve"> ohne Hoffnung von dem Grabe </w:t>
      </w:r>
      <w:proofErr w:type="spellStart"/>
      <w:r>
        <w:t>gehn</w:t>
      </w:r>
      <w:proofErr w:type="spellEnd"/>
      <w:r>
        <w:t xml:space="preserve"> – –</w:t>
      </w:r>
      <w:r>
        <w:br/>
        <w:t>Unser Vater, o du Gott der Liebe!</w:t>
      </w:r>
      <w:r>
        <w:br/>
      </w:r>
      <w:proofErr w:type="spellStart"/>
      <w:r>
        <w:t>Laß</w:t>
      </w:r>
      <w:proofErr w:type="spellEnd"/>
      <w:r>
        <w:t xml:space="preserve"> ihn wieder </w:t>
      </w:r>
      <w:proofErr w:type="spellStart"/>
      <w:r>
        <w:t>auferstehn</w:t>
      </w:r>
      <w:proofErr w:type="spellEnd"/>
      <w:r>
        <w:t>.</w:t>
      </w:r>
    </w:p>
    <w:p w14:paraId="3806EA31" w14:textId="77777777" w:rsidR="003A7928" w:rsidRDefault="003A7928" w:rsidP="003A7928">
      <w:pPr>
        <w:pStyle w:val="berschrift1"/>
      </w:pPr>
      <w:r w:rsidRPr="003A7928">
        <w:t>Die Mutter bei der Wiege</w:t>
      </w:r>
    </w:p>
    <w:p w14:paraId="7C532793" w14:textId="77777777" w:rsidR="003A7928" w:rsidRDefault="003A7928" w:rsidP="003A7928">
      <w:pPr>
        <w:pStyle w:val="StandardWeb"/>
        <w:spacing w:before="0" w:beforeAutospacing="0" w:after="150" w:afterAutospacing="0"/>
      </w:pPr>
      <w:r>
        <w:t>Schlaf, süßer Knabe, süß und mild!</w:t>
      </w:r>
      <w:r>
        <w:br/>
        <w:t>Du deines Vaters Ebenbild!</w:t>
      </w:r>
      <w:r>
        <w:br/>
        <w:t>Das bist du; zwar dein Vater spricht,</w:t>
      </w:r>
      <w:r>
        <w:br/>
        <w:t>Du habest seine Nase nicht.</w:t>
      </w:r>
    </w:p>
    <w:p w14:paraId="1D222113" w14:textId="77777777" w:rsidR="003A7928" w:rsidRDefault="003A7928" w:rsidP="003A7928">
      <w:pPr>
        <w:pStyle w:val="StandardWeb"/>
        <w:spacing w:before="0" w:beforeAutospacing="0" w:after="150" w:afterAutospacing="0"/>
      </w:pPr>
      <w:r>
        <w:t>Nur eben itzo war er hier</w:t>
      </w:r>
      <w:r>
        <w:br/>
        <w:t>Und sah dir ins Gesicht,</w:t>
      </w:r>
      <w:r>
        <w:br/>
        <w:t>Und sprach: Viel hat er zwar von mir,</w:t>
      </w:r>
      <w:r>
        <w:br/>
        <w:t>Doch meine Nase nicht.</w:t>
      </w:r>
    </w:p>
    <w:p w14:paraId="415B9451" w14:textId="77777777" w:rsidR="003A7928" w:rsidRDefault="003A7928" w:rsidP="003A7928">
      <w:pPr>
        <w:pStyle w:val="StandardWeb"/>
        <w:spacing w:before="0" w:beforeAutospacing="0" w:after="150" w:afterAutospacing="0"/>
      </w:pPr>
      <w:r>
        <w:t>Mich dünkt es selbst, sie ist zu klein,</w:t>
      </w:r>
      <w:r>
        <w:br/>
        <w:t xml:space="preserve">Doch </w:t>
      </w:r>
      <w:proofErr w:type="spellStart"/>
      <w:r>
        <w:t>muß</w:t>
      </w:r>
      <w:proofErr w:type="spellEnd"/>
      <w:r>
        <w:t xml:space="preserve"> es seine Nase sein,</w:t>
      </w:r>
      <w:r>
        <w:br/>
        <w:t>Denn wenn’s nicht seine Nase wär‘,</w:t>
      </w:r>
      <w:r>
        <w:br/>
        <w:t xml:space="preserve">Wo </w:t>
      </w:r>
      <w:proofErr w:type="spellStart"/>
      <w:r>
        <w:t>hätt’st</w:t>
      </w:r>
      <w:proofErr w:type="spellEnd"/>
      <w:r>
        <w:t xml:space="preserve"> du denn die Nase her?</w:t>
      </w:r>
    </w:p>
    <w:p w14:paraId="7155CD07" w14:textId="77777777" w:rsidR="003A7928" w:rsidRDefault="003A7928" w:rsidP="003A7928">
      <w:pPr>
        <w:pStyle w:val="StandardWeb"/>
        <w:spacing w:before="0" w:beforeAutospacing="0" w:after="150" w:afterAutospacing="0"/>
      </w:pPr>
      <w:r>
        <w:t>Schlaf, Knabe, was dein Vater spricht,</w:t>
      </w:r>
      <w:r>
        <w:br/>
        <w:t>Spricht er wohl nur im Scherz;</w:t>
      </w:r>
      <w:r>
        <w:br/>
        <w:t>Hab‘ immer seine Nase nicht,</w:t>
      </w:r>
      <w:r>
        <w:br/>
        <w:t>Und habe nur sein Herz!</w:t>
      </w:r>
    </w:p>
    <w:p w14:paraId="5CA12B08" w14:textId="77777777" w:rsidR="004138C4" w:rsidRDefault="004138C4" w:rsidP="004138C4">
      <w:pPr>
        <w:pStyle w:val="berschrift1"/>
      </w:pPr>
      <w:r w:rsidRPr="004138C4">
        <w:t>Die Sternseherin Lise</w:t>
      </w:r>
    </w:p>
    <w:p w14:paraId="2DFCC7B2" w14:textId="77777777" w:rsidR="004138C4" w:rsidRDefault="004138C4" w:rsidP="004138C4">
      <w:pPr>
        <w:pStyle w:val="StandardWeb"/>
        <w:spacing w:before="0" w:beforeAutospacing="0" w:after="150" w:afterAutospacing="0"/>
      </w:pPr>
      <w:r>
        <w:t>Ich sehe oft um Mitternacht,</w:t>
      </w:r>
      <w:r>
        <w:br/>
        <w:t>wenn ich mein Werk getan</w:t>
      </w:r>
      <w:r>
        <w:br/>
        <w:t>und niemand mehr im Hause wacht,</w:t>
      </w:r>
      <w:r>
        <w:br/>
        <w:t>die Stern‘ am Himmel an.</w:t>
      </w:r>
    </w:p>
    <w:p w14:paraId="5585BFD2" w14:textId="77777777" w:rsidR="004138C4" w:rsidRDefault="004138C4" w:rsidP="004138C4">
      <w:pPr>
        <w:pStyle w:val="StandardWeb"/>
        <w:spacing w:before="0" w:beforeAutospacing="0" w:after="150" w:afterAutospacing="0"/>
      </w:pPr>
      <w:r>
        <w:t xml:space="preserve">Sie </w:t>
      </w:r>
      <w:proofErr w:type="spellStart"/>
      <w:r>
        <w:t>geh’n</w:t>
      </w:r>
      <w:proofErr w:type="spellEnd"/>
      <w:r>
        <w:t xml:space="preserve"> da, hin und her zerstreut,</w:t>
      </w:r>
      <w:r>
        <w:br/>
        <w:t>als Lämmer auf der Flur;</w:t>
      </w:r>
      <w:r>
        <w:br/>
        <w:t>in Rudeln auch, und aufgereiht</w:t>
      </w:r>
      <w:r>
        <w:br/>
        <w:t>wie Perlen an der Schnur.</w:t>
      </w:r>
    </w:p>
    <w:p w14:paraId="071CB20F" w14:textId="77777777" w:rsidR="004138C4" w:rsidRDefault="004138C4" w:rsidP="004138C4">
      <w:pPr>
        <w:pStyle w:val="StandardWeb"/>
        <w:spacing w:before="0" w:beforeAutospacing="0" w:after="150" w:afterAutospacing="0"/>
      </w:pPr>
      <w:r>
        <w:t>Und funkeln alle weit und breit,</w:t>
      </w:r>
      <w:r>
        <w:br/>
        <w:t>und funkeln rein und schön;</w:t>
      </w:r>
      <w:r>
        <w:br/>
        <w:t xml:space="preserve">ich </w:t>
      </w:r>
      <w:proofErr w:type="spellStart"/>
      <w:r>
        <w:t>seh</w:t>
      </w:r>
      <w:proofErr w:type="spellEnd"/>
      <w:r>
        <w:t>‘ die große Herrlichkeit</w:t>
      </w:r>
      <w:r>
        <w:br/>
        <w:t>und kann mich satt nicht sehn…</w:t>
      </w:r>
    </w:p>
    <w:p w14:paraId="72E7A9F6" w14:textId="77777777" w:rsidR="004138C4" w:rsidRDefault="004138C4" w:rsidP="004138C4">
      <w:pPr>
        <w:pStyle w:val="StandardWeb"/>
        <w:spacing w:before="0" w:beforeAutospacing="0" w:after="150" w:afterAutospacing="0"/>
      </w:pPr>
      <w:r>
        <w:t>Dann saget, unterm Himmelszelt,</w:t>
      </w:r>
      <w:r>
        <w:br/>
        <w:t>mein Herz mir in der Brust:</w:t>
      </w:r>
      <w:r>
        <w:br/>
        <w:t xml:space="preserve">„Es gibt was </w:t>
      </w:r>
      <w:proofErr w:type="spellStart"/>
      <w:r>
        <w:t>Besser’s</w:t>
      </w:r>
      <w:proofErr w:type="spellEnd"/>
      <w:r>
        <w:t xml:space="preserve"> in der Welt</w:t>
      </w:r>
      <w:r>
        <w:br/>
        <w:t>als all ihr Schmerz und Lust.“</w:t>
      </w:r>
    </w:p>
    <w:p w14:paraId="3C702B44" w14:textId="77777777" w:rsidR="004138C4" w:rsidRDefault="004138C4" w:rsidP="004138C4">
      <w:pPr>
        <w:pStyle w:val="StandardWeb"/>
        <w:spacing w:before="0" w:beforeAutospacing="0" w:after="150" w:afterAutospacing="0"/>
      </w:pPr>
      <w:r>
        <w:t xml:space="preserve">Ich </w:t>
      </w:r>
      <w:proofErr w:type="spellStart"/>
      <w:r>
        <w:t>werf</w:t>
      </w:r>
      <w:proofErr w:type="spellEnd"/>
      <w:r>
        <w:t>‘ mich auf mein Lager hin</w:t>
      </w:r>
      <w:r>
        <w:br/>
        <w:t>und liege lange wach</w:t>
      </w:r>
      <w:r>
        <w:br/>
        <w:t>und suche es in meinem Sinn</w:t>
      </w:r>
      <w:r>
        <w:br/>
        <w:t>und sehne mich danach.</w:t>
      </w:r>
    </w:p>
    <w:p w14:paraId="7B8B25EB" w14:textId="4F9DEDBA" w:rsidR="008B0866" w:rsidRDefault="008B0866" w:rsidP="008B0866">
      <w:pPr>
        <w:pStyle w:val="berschrift1"/>
      </w:pPr>
      <w:r w:rsidRPr="008B0866">
        <w:t>Die zurückgekehrten Vaterlandskämpfer. (1814)</w:t>
      </w:r>
    </w:p>
    <w:p w14:paraId="243AA9B3" w14:textId="77777777" w:rsidR="008B0866" w:rsidRDefault="008B0866" w:rsidP="008B0866">
      <w:pPr>
        <w:pStyle w:val="StandardWeb"/>
        <w:spacing w:before="0" w:beforeAutospacing="0" w:after="150" w:afterAutospacing="0"/>
      </w:pPr>
      <w:r>
        <w:t>1.</w:t>
      </w:r>
      <w:r>
        <w:br/>
        <w:t>Wohlauf Kameraden, vom Pferd, vom Pferd !</w:t>
      </w:r>
      <w:r>
        <w:br/>
        <w:t>Die Rüstung ausgezogen!</w:t>
      </w:r>
      <w:r>
        <w:br/>
        <w:t>In seinem Hause, an seinem Herd</w:t>
      </w:r>
      <w:r>
        <w:br/>
        <w:t>Bedarf es nicht Pfeil noch Bogen.</w:t>
      </w:r>
      <w:r>
        <w:br/>
        <w:t>Da tritt ein anderes wieder ein:</w:t>
      </w:r>
      <w:r>
        <w:br/>
        <w:t>Nach alter Weise glücklich sein.</w:t>
      </w:r>
    </w:p>
    <w:p w14:paraId="798CFF48" w14:textId="77777777" w:rsidR="008B0866" w:rsidRDefault="008B0866" w:rsidP="008B0866">
      <w:pPr>
        <w:pStyle w:val="StandardWeb"/>
        <w:spacing w:before="0" w:beforeAutospacing="0" w:after="150" w:afterAutospacing="0"/>
      </w:pPr>
      <w:r>
        <w:rPr>
          <w:rStyle w:val="Fett"/>
        </w:rPr>
        <w:t>Chor.</w:t>
      </w:r>
      <w:r>
        <w:br/>
        <w:t>Da tritt ein anderes wieder ein:</w:t>
      </w:r>
      <w:r>
        <w:br/>
        <w:t>Nach alter Weise glücklich sein.</w:t>
      </w:r>
    </w:p>
    <w:p w14:paraId="312A6365" w14:textId="77777777" w:rsidR="008B0866" w:rsidRDefault="008B0866" w:rsidP="008B0866">
      <w:pPr>
        <w:pStyle w:val="StandardWeb"/>
        <w:spacing w:before="0" w:beforeAutospacing="0" w:after="150" w:afterAutospacing="0"/>
      </w:pPr>
      <w:r>
        <w:t>2.</w:t>
      </w:r>
      <w:r>
        <w:br/>
        <w:t>Aus der Welt die Freiheit verschwunden war,</w:t>
      </w:r>
      <w:r>
        <w:br/>
        <w:t>Man sah nur Herren und Knechte;</w:t>
      </w:r>
      <w:r>
        <w:br/>
        <w:t>Trotz und Gewalt die herrschten gar,</w:t>
      </w:r>
      <w:r>
        <w:br/>
        <w:t>Zertraten Menschen und Rechte.</w:t>
      </w:r>
      <w:r>
        <w:br/>
        <w:t>Der dem Tod ins Angesicht schauen kann,</w:t>
      </w:r>
      <w:r>
        <w:br/>
        <w:t>Der Soldat allein war da der rechte Mann.</w:t>
      </w:r>
    </w:p>
    <w:p w14:paraId="4233E572" w14:textId="77777777" w:rsidR="008B0866" w:rsidRDefault="008B0866" w:rsidP="008B0866">
      <w:pPr>
        <w:pStyle w:val="StandardWeb"/>
        <w:spacing w:before="0" w:beforeAutospacing="0" w:after="150" w:afterAutospacing="0"/>
      </w:pPr>
      <w:r>
        <w:rPr>
          <w:rStyle w:val="Fett"/>
        </w:rPr>
        <w:t>Chor.</w:t>
      </w:r>
      <w:r>
        <w:br/>
        <w:t>Der dem Tod ins Angesicht schauen kann,</w:t>
      </w:r>
      <w:r>
        <w:br/>
        <w:t>Der Soldat allein war da der rechte Mann.</w:t>
      </w:r>
    </w:p>
    <w:p w14:paraId="5BF61264" w14:textId="77777777" w:rsidR="008B0866" w:rsidRDefault="008B0866" w:rsidP="008B0866">
      <w:pPr>
        <w:pStyle w:val="StandardWeb"/>
        <w:spacing w:before="0" w:beforeAutospacing="0" w:after="150" w:afterAutospacing="0"/>
      </w:pPr>
      <w:r>
        <w:t>3.</w:t>
      </w:r>
      <w:r>
        <w:br/>
        <w:t>Drum warfen die kleineren Sorgen wir weg,</w:t>
      </w:r>
      <w:r>
        <w:br/>
        <w:t>Und wählten uns größere Sorgen,</w:t>
      </w:r>
      <w:r>
        <w:br/>
        <w:t>Und ritten dem Schicksal entgegen keck,</w:t>
      </w:r>
      <w:r>
        <w:br/>
        <w:t>Trifft’s heut‘ nicht, trifft es doch morgen.</w:t>
      </w:r>
      <w:r>
        <w:br/>
        <w:t>Und traf es morgen, oder heut‘;</w:t>
      </w:r>
      <w:r>
        <w:br/>
        <w:t>Sieg oder Tod, wir waren bereit.</w:t>
      </w:r>
    </w:p>
    <w:p w14:paraId="0A2C6737" w14:textId="77777777" w:rsidR="008B0866" w:rsidRDefault="008B0866" w:rsidP="008B0866">
      <w:pPr>
        <w:pStyle w:val="StandardWeb"/>
        <w:spacing w:before="0" w:beforeAutospacing="0" w:after="150" w:afterAutospacing="0"/>
      </w:pPr>
      <w:r>
        <w:rPr>
          <w:rStyle w:val="Fett"/>
        </w:rPr>
        <w:t>Chor.</w:t>
      </w:r>
      <w:r>
        <w:br/>
        <w:t>Und traf es morgen, oder heut‘;</w:t>
      </w:r>
      <w:r>
        <w:br/>
        <w:t>Sieg oder Tod, wir waren bereit.</w:t>
      </w:r>
    </w:p>
    <w:p w14:paraId="64805722" w14:textId="77777777" w:rsidR="008B0866" w:rsidRDefault="008B0866" w:rsidP="008B0866">
      <w:pPr>
        <w:pStyle w:val="StandardWeb"/>
        <w:spacing w:before="0" w:beforeAutospacing="0" w:after="150" w:afterAutospacing="0"/>
      </w:pPr>
      <w:r>
        <w:t>4.</w:t>
      </w:r>
      <w:r>
        <w:br/>
        <w:t>So lange der Frevel um sich frisst,</w:t>
      </w:r>
      <w:r>
        <w:br/>
        <w:t>Bleibt’s Schwert uns Pflicht und Freude,</w:t>
      </w:r>
      <w:r>
        <w:br/>
        <w:t>Nun der besiegt und vernichtet ist,</w:t>
      </w:r>
      <w:r>
        <w:br/>
        <w:t>Kehrt es zurück in die Scheide.</w:t>
      </w:r>
      <w:r>
        <w:br/>
        <w:t>Ist das Kadaver ins Grab hinab,</w:t>
      </w:r>
      <w:r>
        <w:br/>
        <w:t>Wirft man die Schaufeln auf das Grab.</w:t>
      </w:r>
    </w:p>
    <w:p w14:paraId="2A9BAF5C" w14:textId="77777777" w:rsidR="008B0866" w:rsidRDefault="008B0866" w:rsidP="008B0866">
      <w:pPr>
        <w:pStyle w:val="StandardWeb"/>
        <w:spacing w:before="0" w:beforeAutospacing="0" w:after="150" w:afterAutospacing="0"/>
      </w:pPr>
      <w:r>
        <w:rPr>
          <w:rStyle w:val="Fett"/>
        </w:rPr>
        <w:t>Chor.</w:t>
      </w:r>
      <w:r>
        <w:br/>
        <w:t>Ist das Kadaver ins Grab hinab,</w:t>
      </w:r>
      <w:r>
        <w:br/>
        <w:t>Wirft man die Schaufeln auf das Grab.</w:t>
      </w:r>
    </w:p>
    <w:p w14:paraId="31A32780" w14:textId="77777777" w:rsidR="008B0866" w:rsidRDefault="008B0866" w:rsidP="008B0866">
      <w:pPr>
        <w:pStyle w:val="StandardWeb"/>
        <w:spacing w:before="0" w:beforeAutospacing="0" w:after="150" w:afterAutospacing="0"/>
      </w:pPr>
      <w:r>
        <w:t>5.</w:t>
      </w:r>
      <w:r>
        <w:br/>
        <w:t>Ruhm ist’s, und ehrenvoll und hoch,</w:t>
      </w:r>
      <w:r>
        <w:br/>
        <w:t>Im Notfall der Waffen zu pflegen;</w:t>
      </w:r>
      <w:r>
        <w:br/>
        <w:t>Doch ehrenvoller ist es noch,</w:t>
      </w:r>
      <w:r>
        <w:br/>
        <w:t>Sie frei wieder abzulegen.</w:t>
      </w:r>
      <w:r>
        <w:br/>
        <w:t>Und wer sich des zu schämen hat,</w:t>
      </w:r>
      <w:r>
        <w:br/>
        <w:t>Der war aus Eitelkeit Soldat.</w:t>
      </w:r>
    </w:p>
    <w:p w14:paraId="5B2F337D" w14:textId="77777777" w:rsidR="008B0866" w:rsidRDefault="008B0866" w:rsidP="008B0866">
      <w:pPr>
        <w:pStyle w:val="StandardWeb"/>
        <w:spacing w:before="0" w:beforeAutospacing="0" w:after="150" w:afterAutospacing="0"/>
      </w:pPr>
      <w:r>
        <w:rPr>
          <w:rStyle w:val="Fett"/>
        </w:rPr>
        <w:t>Chor.</w:t>
      </w:r>
      <w:r>
        <w:br/>
        <w:t>Und wer sich des zu schämen hat,</w:t>
      </w:r>
      <w:r>
        <w:br/>
        <w:t>Der war aus Eitelkeit Soldat.</w:t>
      </w:r>
    </w:p>
    <w:p w14:paraId="3CD72205" w14:textId="77777777" w:rsidR="008B0866" w:rsidRDefault="008B0866" w:rsidP="008B0866">
      <w:pPr>
        <w:pStyle w:val="StandardWeb"/>
        <w:spacing w:before="0" w:beforeAutospacing="0" w:after="150" w:afterAutospacing="0"/>
      </w:pPr>
      <w:r>
        <w:t>6.</w:t>
      </w:r>
      <w:r>
        <w:br/>
        <w:t>Krieg ist nur gut im Fall der Not,</w:t>
      </w:r>
      <w:r>
        <w:br/>
        <w:t>Nur gut des Friedens wegen.</w:t>
      </w:r>
      <w:r>
        <w:br/>
        <w:t>Durch Fleiß und Arbeit sich das Brot</w:t>
      </w:r>
      <w:r>
        <w:br/>
        <w:t>Erwerben, das bringt Segen.</w:t>
      </w:r>
      <w:r>
        <w:br/>
        <w:t>Nur häuslich Glück ist wahres Glück;</w:t>
      </w:r>
      <w:r>
        <w:br/>
        <w:t>Drum kehren wir dahin zurück.</w:t>
      </w:r>
    </w:p>
    <w:p w14:paraId="2440EAF7" w14:textId="77777777" w:rsidR="008B0866" w:rsidRDefault="008B0866" w:rsidP="008B0866">
      <w:pPr>
        <w:pStyle w:val="StandardWeb"/>
        <w:spacing w:before="0" w:beforeAutospacing="0" w:after="150" w:afterAutospacing="0"/>
      </w:pPr>
      <w:r>
        <w:rPr>
          <w:rStyle w:val="Fett"/>
        </w:rPr>
        <w:t>Chor.</w:t>
      </w:r>
      <w:r>
        <w:br/>
        <w:t>Nur Häuslich Glück ist wahres Glück;</w:t>
      </w:r>
      <w:r>
        <w:br/>
        <w:t>Drum kehren wir dahin zurück.</w:t>
      </w:r>
    </w:p>
    <w:p w14:paraId="6982D4B4" w14:textId="77777777" w:rsidR="008B0866" w:rsidRDefault="008B0866" w:rsidP="008B0866">
      <w:pPr>
        <w:pStyle w:val="StandardWeb"/>
        <w:spacing w:before="0" w:beforeAutospacing="0" w:after="150" w:afterAutospacing="0"/>
      </w:pPr>
      <w:r>
        <w:t>7.</w:t>
      </w:r>
      <w:r>
        <w:br/>
        <w:t>Zurück wir alle, Hand in Hand,</w:t>
      </w:r>
      <w:r>
        <w:br/>
        <w:t>Frohherzig und zufrieden;</w:t>
      </w:r>
      <w:r>
        <w:br/>
        <w:t>Ein jeder in seinen Beruf und Stand,</w:t>
      </w:r>
      <w:r>
        <w:br/>
        <w:t>Wie’s ihm sein Schicksal beschieden.</w:t>
      </w:r>
      <w:r>
        <w:br/>
        <w:t>Da ist nichts groß, da ist nichts klein,</w:t>
      </w:r>
      <w:r>
        <w:br/>
        <w:t>Ein jedes greift ins Ganze ein.</w:t>
      </w:r>
    </w:p>
    <w:p w14:paraId="5B26E876" w14:textId="77777777" w:rsidR="008B0866" w:rsidRDefault="008B0866" w:rsidP="008B0866">
      <w:pPr>
        <w:pStyle w:val="StandardWeb"/>
        <w:spacing w:before="0" w:beforeAutospacing="0" w:after="150" w:afterAutospacing="0"/>
      </w:pPr>
      <w:r>
        <w:rPr>
          <w:rStyle w:val="Fett"/>
        </w:rPr>
        <w:t>Chor.</w:t>
      </w:r>
      <w:r>
        <w:br/>
        <w:t>Da ist nichts groß, da ist nichts klein,</w:t>
      </w:r>
      <w:r>
        <w:br/>
        <w:t>Ein jedes greift ins Ganze ein.</w:t>
      </w:r>
    </w:p>
    <w:p w14:paraId="7EB0E65B" w14:textId="77777777" w:rsidR="008B0866" w:rsidRDefault="008B0866" w:rsidP="008B0866">
      <w:pPr>
        <w:pStyle w:val="StandardWeb"/>
        <w:spacing w:before="0" w:beforeAutospacing="0" w:after="150" w:afterAutospacing="0"/>
      </w:pPr>
      <w:r>
        <w:t>8.</w:t>
      </w:r>
      <w:r>
        <w:br/>
        <w:t>Wir traten heraus mit Luft und Mut,</w:t>
      </w:r>
      <w:r>
        <w:br/>
        <w:t>Um neuer Pflichten willen;</w:t>
      </w:r>
      <w:r>
        <w:br/>
        <w:t>Und treten zurück, mit Gut und Blut</w:t>
      </w:r>
      <w:r>
        <w:br/>
        <w:t>Die alten zu erfüllen.</w:t>
      </w:r>
      <w:r>
        <w:br/>
        <w:t>Und sind dem Vater-Haus und Herd,</w:t>
      </w:r>
      <w:r>
        <w:br/>
        <w:t>Wir hoffen es, nicht minder wert.</w:t>
      </w:r>
    </w:p>
    <w:p w14:paraId="63823C0C" w14:textId="77777777" w:rsidR="008B0866" w:rsidRDefault="008B0866" w:rsidP="008B0866">
      <w:pPr>
        <w:pStyle w:val="StandardWeb"/>
        <w:spacing w:before="0" w:beforeAutospacing="0" w:after="150" w:afterAutospacing="0"/>
      </w:pPr>
      <w:r>
        <w:rPr>
          <w:rStyle w:val="Fett"/>
        </w:rPr>
        <w:t>Chor.</w:t>
      </w:r>
      <w:r>
        <w:br/>
        <w:t>Und sind dem Vater-Haus und Herd,</w:t>
      </w:r>
      <w:r>
        <w:br/>
        <w:t>wir hoffen es, nicht minder wert.</w:t>
      </w:r>
    </w:p>
    <w:p w14:paraId="16469677" w14:textId="77777777" w:rsidR="008B0866" w:rsidRDefault="008B0866" w:rsidP="008B0866">
      <w:pPr>
        <w:pStyle w:val="StandardWeb"/>
        <w:spacing w:before="0" w:beforeAutospacing="0" w:after="150" w:afterAutospacing="0"/>
      </w:pPr>
      <w:r>
        <w:t>Hamburg, den 30. Juni 1814.</w:t>
      </w:r>
    </w:p>
    <w:p w14:paraId="492C66A8" w14:textId="77777777" w:rsidR="004138C4" w:rsidRDefault="004138C4" w:rsidP="004138C4">
      <w:pPr>
        <w:pStyle w:val="berschrift1"/>
      </w:pPr>
      <w:r w:rsidRPr="004138C4">
        <w:t>Ein Lied</w:t>
      </w:r>
    </w:p>
    <w:p w14:paraId="476B170B" w14:textId="77777777" w:rsidR="004138C4" w:rsidRDefault="004138C4" w:rsidP="004138C4">
      <w:pPr>
        <w:pStyle w:val="StandardWeb"/>
        <w:spacing w:before="0" w:beforeAutospacing="0" w:after="150" w:afterAutospacing="0"/>
      </w:pPr>
      <w:r>
        <w:t>Ich bin vergnügt, im Siegeston</w:t>
      </w:r>
      <w:r>
        <w:br/>
      </w:r>
      <w:proofErr w:type="spellStart"/>
      <w:r>
        <w:t>Verkünd</w:t>
      </w:r>
      <w:proofErr w:type="spellEnd"/>
      <w:r>
        <w:t xml:space="preserve"> es mein Gedicht,</w:t>
      </w:r>
      <w:r>
        <w:br/>
        <w:t xml:space="preserve">Und mancher Mann mit seiner </w:t>
      </w:r>
      <w:proofErr w:type="spellStart"/>
      <w:r>
        <w:t>Kron</w:t>
      </w:r>
      <w:proofErr w:type="spellEnd"/>
      <w:r>
        <w:br/>
        <w:t>Und Szepter ist es nicht.</w:t>
      </w:r>
      <w:r>
        <w:br/>
        <w:t>Und wär er’s auch; nun, immerhin!</w:t>
      </w:r>
      <w:r>
        <w:br/>
        <w:t>Mag er’s! so ist er was ich bin.</w:t>
      </w:r>
    </w:p>
    <w:p w14:paraId="725FDCEE" w14:textId="77777777" w:rsidR="004138C4" w:rsidRDefault="004138C4" w:rsidP="004138C4">
      <w:pPr>
        <w:pStyle w:val="StandardWeb"/>
        <w:spacing w:before="0" w:beforeAutospacing="0" w:after="150" w:afterAutospacing="0"/>
      </w:pPr>
      <w:r>
        <w:t xml:space="preserve">Des Sultans Pracht, des </w:t>
      </w:r>
      <w:proofErr w:type="spellStart"/>
      <w:r>
        <w:t>Mogols</w:t>
      </w:r>
      <w:proofErr w:type="spellEnd"/>
      <w:r>
        <w:t xml:space="preserve"> Geld,</w:t>
      </w:r>
      <w:r>
        <w:br/>
        <w:t>Des Glück, wie hieß er doch,</w:t>
      </w:r>
      <w:r>
        <w:br/>
        <w:t>Der, als er Herr war von der Welt,</w:t>
      </w:r>
      <w:r>
        <w:br/>
        <w:t>Zum Mond hinaufsah noch? –</w:t>
      </w:r>
      <w:r>
        <w:br/>
        <w:t>Ich wünsche nichts von alledem,</w:t>
      </w:r>
      <w:r>
        <w:br/>
        <w:t xml:space="preserve">Zu lächeln </w:t>
      </w:r>
      <w:proofErr w:type="spellStart"/>
      <w:r>
        <w:t>drob</w:t>
      </w:r>
      <w:proofErr w:type="spellEnd"/>
      <w:r>
        <w:t xml:space="preserve"> fällt mir bequem.</w:t>
      </w:r>
    </w:p>
    <w:p w14:paraId="62AB91CB" w14:textId="77777777" w:rsidR="004138C4" w:rsidRDefault="004138C4" w:rsidP="004138C4">
      <w:pPr>
        <w:pStyle w:val="StandardWeb"/>
        <w:spacing w:before="0" w:beforeAutospacing="0" w:after="150" w:afterAutospacing="0"/>
      </w:pPr>
      <w:r>
        <w:t>Zufrieden sein, das ist mein Spruch!</w:t>
      </w:r>
      <w:r>
        <w:br/>
        <w:t xml:space="preserve">Was </w:t>
      </w:r>
      <w:proofErr w:type="spellStart"/>
      <w:r>
        <w:t>hülf</w:t>
      </w:r>
      <w:proofErr w:type="spellEnd"/>
      <w:r>
        <w:t xml:space="preserve"> mir Geld und Ehr?</w:t>
      </w:r>
      <w:r>
        <w:br/>
        <w:t>Das, was ich hab, ist mir genug,</w:t>
      </w:r>
      <w:r>
        <w:br/>
        <w:t>Wer klug ist wünscht nicht sehr;</w:t>
      </w:r>
      <w:r>
        <w:br/>
        <w:t>Denn, was man wünschet, wenn man’s hat,</w:t>
      </w:r>
      <w:r>
        <w:br/>
        <w:t>So ist man darum doch nicht satt.</w:t>
      </w:r>
    </w:p>
    <w:p w14:paraId="6B04F1FC" w14:textId="77777777" w:rsidR="004138C4" w:rsidRDefault="004138C4" w:rsidP="004138C4">
      <w:pPr>
        <w:pStyle w:val="StandardWeb"/>
        <w:spacing w:before="0" w:beforeAutospacing="0" w:after="150" w:afterAutospacing="0"/>
      </w:pPr>
      <w:r>
        <w:t>Und Geld und Ehr ist obendrauf</w:t>
      </w:r>
      <w:r>
        <w:br/>
        <w:t>Ein sehr zerbrechlich Glas.</w:t>
      </w:r>
      <w:r>
        <w:br/>
        <w:t>Der Dinge wunderbarer Lauf</w:t>
      </w:r>
      <w:r>
        <w:br/>
        <w:t>(Erfahrung lehret das)</w:t>
      </w:r>
      <w:r>
        <w:br/>
        <w:t>Verändert wenig oft in viel,</w:t>
      </w:r>
      <w:r>
        <w:br/>
        <w:t>Und setzt dem reichen Mann sein Ziel.</w:t>
      </w:r>
    </w:p>
    <w:p w14:paraId="37C43733" w14:textId="77777777" w:rsidR="004138C4" w:rsidRDefault="004138C4" w:rsidP="004138C4">
      <w:pPr>
        <w:pStyle w:val="StandardWeb"/>
        <w:spacing w:before="0" w:beforeAutospacing="0" w:after="150" w:afterAutospacing="0"/>
      </w:pPr>
      <w:r>
        <w:t>Recht tun, und edel sein und gut,</w:t>
      </w:r>
      <w:r>
        <w:br/>
        <w:t>Ist mehr als Geld und Ehr;</w:t>
      </w:r>
      <w:r>
        <w:br/>
        <w:t>Da hat man immer guten Mut</w:t>
      </w:r>
      <w:r>
        <w:br/>
        <w:t>Und Freude um sich her,</w:t>
      </w:r>
      <w:r>
        <w:br/>
        <w:t>Und man ist stolz, und mit sich eins,</w:t>
      </w:r>
      <w:r>
        <w:br/>
        <w:t>Scheut kein Geschöpf und fürchtet keins.</w:t>
      </w:r>
    </w:p>
    <w:p w14:paraId="7D8673AB" w14:textId="77777777" w:rsidR="004138C4" w:rsidRDefault="004138C4" w:rsidP="004138C4">
      <w:pPr>
        <w:pStyle w:val="StandardWeb"/>
        <w:spacing w:before="0" w:beforeAutospacing="0" w:after="150" w:afterAutospacing="0"/>
      </w:pPr>
      <w:r>
        <w:t>Ich bin vergnügt, im Siegeston</w:t>
      </w:r>
      <w:r>
        <w:br/>
      </w:r>
      <w:proofErr w:type="spellStart"/>
      <w:r>
        <w:t>Verkünd</w:t>
      </w:r>
      <w:proofErr w:type="spellEnd"/>
      <w:r>
        <w:t xml:space="preserve"> es mein Gedicht,</w:t>
      </w:r>
      <w:r>
        <w:br/>
        <w:t xml:space="preserve">Und mancher Mann mit einer </w:t>
      </w:r>
      <w:proofErr w:type="spellStart"/>
      <w:r>
        <w:t>Kron</w:t>
      </w:r>
      <w:proofErr w:type="spellEnd"/>
      <w:r>
        <w:br/>
        <w:t>Und Szepter ist es nicht.</w:t>
      </w:r>
      <w:r>
        <w:br/>
        <w:t>Und wär er’s auch; nun, immerhin!</w:t>
      </w:r>
      <w:r>
        <w:br/>
        <w:t>Mag er’s! so ist er was ich bin.</w:t>
      </w:r>
    </w:p>
    <w:p w14:paraId="5EA54CC1" w14:textId="77777777" w:rsidR="003A7928" w:rsidRDefault="003A7928" w:rsidP="003A7928">
      <w:pPr>
        <w:pStyle w:val="berschrift1"/>
      </w:pPr>
      <w:r w:rsidRPr="003A7928">
        <w:t>Ein Lied für Schwindsüchtige</w:t>
      </w:r>
    </w:p>
    <w:p w14:paraId="067E81BA" w14:textId="77777777" w:rsidR="003A7928" w:rsidRDefault="003A7928" w:rsidP="003A7928">
      <w:pPr>
        <w:pStyle w:val="StandardWeb"/>
        <w:spacing w:before="0" w:beforeAutospacing="0" w:after="150" w:afterAutospacing="0"/>
      </w:pPr>
      <w:r>
        <w:t>Weh‘ mir! Es sitzt mir in der Brust,</w:t>
      </w:r>
      <w:r>
        <w:br/>
        <w:t>Und drückt und nagt mich sehr,</w:t>
      </w:r>
      <w:r>
        <w:br/>
        <w:t>Mein Leben ist mir keine Lust</w:t>
      </w:r>
      <w:r>
        <w:br/>
        <w:t>Und keine Freude mehr.</w:t>
      </w:r>
    </w:p>
    <w:p w14:paraId="3E43687B" w14:textId="77777777" w:rsidR="003A7928" w:rsidRDefault="003A7928" w:rsidP="003A7928">
      <w:pPr>
        <w:pStyle w:val="StandardWeb"/>
        <w:spacing w:before="0" w:beforeAutospacing="0" w:after="150" w:afterAutospacing="0"/>
      </w:pPr>
      <w:r>
        <w:t>Ich bin mir selber nicht mehr gleich,</w:t>
      </w:r>
      <w:r>
        <w:br/>
        <w:t>Bin recht ein Bild der Not,</w:t>
      </w:r>
      <w:r>
        <w:br/>
        <w:t xml:space="preserve">Bin Haut und Knochen, </w:t>
      </w:r>
      <w:proofErr w:type="spellStart"/>
      <w:r>
        <w:t>blaß</w:t>
      </w:r>
      <w:proofErr w:type="spellEnd"/>
      <w:r>
        <w:t xml:space="preserve"> und bleich,</w:t>
      </w:r>
      <w:r>
        <w:br/>
        <w:t>Und huste mich fast tot.</w:t>
      </w:r>
    </w:p>
    <w:p w14:paraId="3B0BFB18" w14:textId="77777777" w:rsidR="003A7928" w:rsidRDefault="003A7928" w:rsidP="003A7928">
      <w:pPr>
        <w:pStyle w:val="StandardWeb"/>
        <w:spacing w:before="0" w:beforeAutospacing="0" w:after="150" w:afterAutospacing="0"/>
      </w:pPr>
      <w:r>
        <w:t>Die Luft, drein herrlich von Natur</w:t>
      </w:r>
      <w:r>
        <w:br/>
        <w:t>Gott seinen Segen senkt,</w:t>
      </w:r>
      <w:r>
        <w:br/>
        <w:t>Und daraus alle Kreatur</w:t>
      </w:r>
      <w:r>
        <w:br/>
        <w:t>In Heil und Leben tränkt;</w:t>
      </w:r>
    </w:p>
    <w:p w14:paraId="55AC9B56" w14:textId="77777777" w:rsidR="003A7928" w:rsidRDefault="003A7928" w:rsidP="003A7928">
      <w:pPr>
        <w:pStyle w:val="StandardWeb"/>
        <w:spacing w:before="0" w:beforeAutospacing="0" w:after="150" w:afterAutospacing="0"/>
      </w:pPr>
      <w:r>
        <w:t>Die ist für mich nicht frei, nicht Heil.</w:t>
      </w:r>
      <w:r>
        <w:br/>
        <w:t>Mein Atem geht schwer ein;</w:t>
      </w:r>
      <w:r>
        <w:br/>
        <w:t xml:space="preserve">Ich </w:t>
      </w:r>
      <w:proofErr w:type="spellStart"/>
      <w:r>
        <w:t>muß</w:t>
      </w:r>
      <w:proofErr w:type="spellEnd"/>
      <w:r>
        <w:t xml:space="preserve"> um mein bescheiden Teil</w:t>
      </w:r>
      <w:r>
        <w:br/>
        <w:t xml:space="preserve">Mich martern und </w:t>
      </w:r>
      <w:proofErr w:type="spellStart"/>
      <w:r>
        <w:t>kastein</w:t>
      </w:r>
      <w:proofErr w:type="spellEnd"/>
      <w:r>
        <w:t>.</w:t>
      </w:r>
    </w:p>
    <w:p w14:paraId="59D0275B" w14:textId="77777777" w:rsidR="003A7928" w:rsidRDefault="003A7928" w:rsidP="003A7928">
      <w:pPr>
        <w:pStyle w:val="StandardWeb"/>
        <w:spacing w:before="0" w:beforeAutospacing="0" w:after="150" w:afterAutospacing="0"/>
      </w:pPr>
      <w:r>
        <w:t>Und doch labt’s und erquickt’s mich nicht,</w:t>
      </w:r>
      <w:r>
        <w:br/>
        <w:t>Macht’s mir nicht frischen Sinn.</w:t>
      </w:r>
      <w:r>
        <w:br/>
        <w:t>Die Blume, die der Wurm zersticht,</w:t>
      </w:r>
      <w:r>
        <w:br/>
        <w:t>Welkt jämmerlich dahin!</w:t>
      </w:r>
    </w:p>
    <w:p w14:paraId="2182A43A" w14:textId="77777777" w:rsidR="003A7928" w:rsidRDefault="003A7928" w:rsidP="003A7928">
      <w:pPr>
        <w:pStyle w:val="StandardWeb"/>
        <w:spacing w:before="0" w:beforeAutospacing="0" w:after="150" w:afterAutospacing="0"/>
      </w:pPr>
      <w:r>
        <w:t>Auch Schlaf, der alle glücklich macht,</w:t>
      </w:r>
      <w:r>
        <w:br/>
        <w:t>Will nicht mein Freund mehr sein,</w:t>
      </w:r>
      <w:r>
        <w:br/>
        <w:t xml:space="preserve">Und </w:t>
      </w:r>
      <w:proofErr w:type="spellStart"/>
      <w:r>
        <w:t>lässet</w:t>
      </w:r>
      <w:proofErr w:type="spellEnd"/>
      <w:r>
        <w:t xml:space="preserve"> mich die ganze Nacht</w:t>
      </w:r>
      <w:r>
        <w:br/>
        <w:t>Mit meiner Not allein.</w:t>
      </w:r>
    </w:p>
    <w:p w14:paraId="2BE31A91" w14:textId="77777777" w:rsidR="003A7928" w:rsidRDefault="003A7928" w:rsidP="003A7928">
      <w:pPr>
        <w:pStyle w:val="StandardWeb"/>
        <w:spacing w:before="0" w:beforeAutospacing="0" w:after="150" w:afterAutospacing="0"/>
      </w:pPr>
      <w:r>
        <w:t>Die Ärzte tun zwar ihre Pflicht,</w:t>
      </w:r>
      <w:r>
        <w:br/>
        <w:t>Und fuschern drum und dran;</w:t>
      </w:r>
      <w:r>
        <w:br/>
        <w:t>Allein sie haben leider nicht</w:t>
      </w:r>
      <w:r>
        <w:br/>
        <w:t>Das, was mir helfen kann.</w:t>
      </w:r>
    </w:p>
    <w:p w14:paraId="427EE9D1" w14:textId="77777777" w:rsidR="003A7928" w:rsidRDefault="003A7928" w:rsidP="003A7928">
      <w:pPr>
        <w:pStyle w:val="StandardWeb"/>
        <w:spacing w:before="0" w:beforeAutospacing="0" w:after="150" w:afterAutospacing="0"/>
      </w:pPr>
      <w:r>
        <w:t xml:space="preserve">Mein‘ </w:t>
      </w:r>
      <w:proofErr w:type="spellStart"/>
      <w:r>
        <w:t>Hülf</w:t>
      </w:r>
      <w:proofErr w:type="spellEnd"/>
      <w:r>
        <w:t>‘ allein bleibt Sarg und Grab.</w:t>
      </w:r>
      <w:r>
        <w:br/>
        <w:t>O sängen an der Tür</w:t>
      </w:r>
      <w:r>
        <w:br/>
        <w:t>Sie schon, und senkten mich hinab!</w:t>
      </w:r>
      <w:r>
        <w:br/>
        <w:t>Wie leicht und wohl wär’s mir!</w:t>
      </w:r>
    </w:p>
    <w:p w14:paraId="19DCD929" w14:textId="77777777" w:rsidR="003A7928" w:rsidRDefault="003A7928" w:rsidP="003A7928">
      <w:pPr>
        <w:pStyle w:val="StandardWeb"/>
        <w:spacing w:before="0" w:beforeAutospacing="0" w:after="150" w:afterAutospacing="0"/>
      </w:pPr>
      <w:r>
        <w:t>O sängen doch an meiner Tür</w:t>
      </w:r>
      <w:r>
        <w:br/>
        <w:t xml:space="preserve">Sie laut: „Ich hab‘ mein </w:t>
      </w:r>
      <w:proofErr w:type="spellStart"/>
      <w:r>
        <w:t>Sach</w:t>
      </w:r>
      <w:proofErr w:type="spellEnd"/>
      <w:r>
        <w:t>'“</w:t>
      </w:r>
      <w:r>
        <w:br/>
        <w:t>Und trügen mich, und folgten mir</w:t>
      </w:r>
      <w:r>
        <w:br/>
        <w:t>In langer Reihe nach,</w:t>
      </w:r>
    </w:p>
    <w:p w14:paraId="4883B264" w14:textId="77777777" w:rsidR="003A7928" w:rsidRDefault="003A7928" w:rsidP="003A7928">
      <w:pPr>
        <w:pStyle w:val="StandardWeb"/>
        <w:spacing w:before="0" w:beforeAutospacing="0" w:after="150" w:afterAutospacing="0"/>
      </w:pPr>
      <w:r>
        <w:t>Rund um die Kirch‘ ans Grab heran,</w:t>
      </w:r>
      <w:r>
        <w:br/>
        <w:t>Und senkten mich hinein! –</w:t>
      </w:r>
      <w:r>
        <w:br/>
        <w:t xml:space="preserve">Ich </w:t>
      </w:r>
      <w:proofErr w:type="spellStart"/>
      <w:r>
        <w:t>läg</w:t>
      </w:r>
      <w:proofErr w:type="spellEnd"/>
      <w:r>
        <w:t>‘ und hätte Ruhe dann,</w:t>
      </w:r>
      <w:r>
        <w:br/>
        <w:t>Und fühlte keine Pein.</w:t>
      </w:r>
    </w:p>
    <w:p w14:paraId="7F5F7E84" w14:textId="77777777" w:rsidR="003A7928" w:rsidRDefault="003A7928" w:rsidP="003A7928">
      <w:pPr>
        <w:pStyle w:val="StandardWeb"/>
        <w:spacing w:before="0" w:beforeAutospacing="0" w:after="150" w:afterAutospacing="0"/>
      </w:pPr>
      <w:r>
        <w:t>Doch ich will leiden, bis Gott ruft,</w:t>
      </w:r>
      <w:r>
        <w:br/>
        <w:t>Gern leiden bis ans Ziel.</w:t>
      </w:r>
      <w:r>
        <w:br/>
        <w:t>Nur deinen Trost! und etwas Luft</w:t>
      </w:r>
      <w:r>
        <w:br/>
        <w:t>Du hast der Luft so viel.</w:t>
      </w:r>
    </w:p>
    <w:p w14:paraId="245E9956" w14:textId="77777777" w:rsidR="003A7928" w:rsidRDefault="003A7928" w:rsidP="003A7928">
      <w:pPr>
        <w:pStyle w:val="berschrift1"/>
      </w:pPr>
      <w:r w:rsidRPr="003A7928">
        <w:t>Ein Lied, hinterm Ofen zu singen</w:t>
      </w:r>
    </w:p>
    <w:p w14:paraId="5C2D3A41" w14:textId="77777777" w:rsidR="003A7928" w:rsidRDefault="003A7928" w:rsidP="003A7928">
      <w:pPr>
        <w:pStyle w:val="StandardWeb"/>
        <w:spacing w:before="0" w:beforeAutospacing="0" w:after="150" w:afterAutospacing="0"/>
      </w:pPr>
      <w:r>
        <w:t>Der Winter ist ein rechter Mann,</w:t>
      </w:r>
      <w:r>
        <w:br/>
      </w:r>
      <w:proofErr w:type="spellStart"/>
      <w:r>
        <w:t>Kernfest</w:t>
      </w:r>
      <w:proofErr w:type="spellEnd"/>
      <w:r>
        <w:t xml:space="preserve"> und auf die Dauer;</w:t>
      </w:r>
      <w:r>
        <w:br/>
        <w:t>Sein Fleisch fühlt sich wie Eisen an,</w:t>
      </w:r>
      <w:r>
        <w:br/>
        <w:t>Und scheut nicht Süß noch Sauer.</w:t>
      </w:r>
    </w:p>
    <w:p w14:paraId="4E20AA6D" w14:textId="77777777" w:rsidR="003A7928" w:rsidRDefault="003A7928" w:rsidP="003A7928">
      <w:pPr>
        <w:pStyle w:val="StandardWeb"/>
        <w:spacing w:before="0" w:beforeAutospacing="0" w:after="150" w:afterAutospacing="0"/>
      </w:pPr>
      <w:r>
        <w:t>War je ein Mann gesund, ist er’s;</w:t>
      </w:r>
      <w:r>
        <w:br/>
        <w:t>Er krankt und kränkelt nimmer,</w:t>
      </w:r>
      <w:r>
        <w:br/>
        <w:t>Weiß nichts von Nachtschweiß noch Vapeurs,</w:t>
      </w:r>
      <w:r>
        <w:br/>
        <w:t>Und schläft im kalten Zimmer.</w:t>
      </w:r>
    </w:p>
    <w:p w14:paraId="5636F721" w14:textId="77777777" w:rsidR="003A7928" w:rsidRDefault="003A7928" w:rsidP="003A7928">
      <w:pPr>
        <w:pStyle w:val="StandardWeb"/>
        <w:spacing w:before="0" w:beforeAutospacing="0" w:after="150" w:afterAutospacing="0"/>
      </w:pPr>
      <w:r>
        <w:t>Er zieht sein Hemd im Freien an,</w:t>
      </w:r>
      <w:r>
        <w:br/>
        <w:t>Und läßt’s vorher nicht wärmen;</w:t>
      </w:r>
      <w:r>
        <w:br/>
        <w:t xml:space="preserve">Und spottet über </w:t>
      </w:r>
      <w:proofErr w:type="spellStart"/>
      <w:r>
        <w:t>Fluß</w:t>
      </w:r>
      <w:proofErr w:type="spellEnd"/>
      <w:r>
        <w:t xml:space="preserve"> im Zahn</w:t>
      </w:r>
      <w:r>
        <w:br/>
        <w:t>Und Kolik in Gedärmen.</w:t>
      </w:r>
    </w:p>
    <w:p w14:paraId="15B39D89" w14:textId="77777777" w:rsidR="003A7928" w:rsidRDefault="003A7928" w:rsidP="003A7928">
      <w:pPr>
        <w:pStyle w:val="StandardWeb"/>
        <w:spacing w:before="0" w:beforeAutospacing="0" w:after="150" w:afterAutospacing="0"/>
      </w:pPr>
      <w:r>
        <w:t>Aus Blumen und aus Vogelsang</w:t>
      </w:r>
      <w:r>
        <w:br/>
        <w:t>Weiß er sich nichts zu machen,</w:t>
      </w:r>
      <w:r>
        <w:br/>
      </w:r>
      <w:proofErr w:type="spellStart"/>
      <w:r>
        <w:t>Haßt</w:t>
      </w:r>
      <w:proofErr w:type="spellEnd"/>
      <w:r>
        <w:t xml:space="preserve"> warmen Drang und warmen Klang</w:t>
      </w:r>
      <w:r>
        <w:br/>
        <w:t>Und alle warme Sachen.</w:t>
      </w:r>
    </w:p>
    <w:p w14:paraId="26AF3D81" w14:textId="77777777" w:rsidR="003A7928" w:rsidRDefault="003A7928" w:rsidP="003A7928">
      <w:pPr>
        <w:pStyle w:val="StandardWeb"/>
        <w:spacing w:before="0" w:beforeAutospacing="0" w:after="150" w:afterAutospacing="0"/>
      </w:pPr>
      <w:r>
        <w:t>Doch wenn die Füchse bellen sehr,</w:t>
      </w:r>
      <w:r>
        <w:br/>
        <w:t>Wenn’s Holz im Ofen knittert,</w:t>
      </w:r>
      <w:r>
        <w:br/>
        <w:t>Und um den Ofen Knecht und Herr</w:t>
      </w:r>
      <w:r>
        <w:br/>
        <w:t>Die Hände reibt und zittert;</w:t>
      </w:r>
    </w:p>
    <w:p w14:paraId="2BD74233" w14:textId="77777777" w:rsidR="003A7928" w:rsidRDefault="003A7928" w:rsidP="003A7928">
      <w:pPr>
        <w:pStyle w:val="StandardWeb"/>
        <w:spacing w:before="0" w:beforeAutospacing="0" w:after="150" w:afterAutospacing="0"/>
      </w:pPr>
      <w:r>
        <w:t>Wenn Stein und Bein vor Frost zerbricht</w:t>
      </w:r>
      <w:r>
        <w:br/>
        <w:t>Und Teich‘ und Seen krachen;</w:t>
      </w:r>
      <w:r>
        <w:br/>
        <w:t xml:space="preserve">Das klingt ihm gut, das </w:t>
      </w:r>
      <w:proofErr w:type="spellStart"/>
      <w:r>
        <w:t>haßt</w:t>
      </w:r>
      <w:proofErr w:type="spellEnd"/>
      <w:r>
        <w:t xml:space="preserve"> er nicht,</w:t>
      </w:r>
      <w:r>
        <w:br/>
        <w:t>Denn will er sich tot lachen.</w:t>
      </w:r>
    </w:p>
    <w:p w14:paraId="7C136B2D" w14:textId="77777777" w:rsidR="003A7928" w:rsidRDefault="003A7928" w:rsidP="003A7928">
      <w:pPr>
        <w:pStyle w:val="StandardWeb"/>
        <w:spacing w:before="0" w:beforeAutospacing="0" w:after="150" w:afterAutospacing="0"/>
      </w:pPr>
      <w:r>
        <w:t xml:space="preserve">Sein </w:t>
      </w:r>
      <w:proofErr w:type="spellStart"/>
      <w:r>
        <w:t>Schloß</w:t>
      </w:r>
      <w:proofErr w:type="spellEnd"/>
      <w:r>
        <w:t xml:space="preserve"> von Eis liegt ganz hinaus</w:t>
      </w:r>
      <w:r>
        <w:br/>
        <w:t>Beim Nordpol an dem Strande;</w:t>
      </w:r>
      <w:r>
        <w:br/>
        <w:t>Doch hat er auch ein Sommerhaus</w:t>
      </w:r>
      <w:r>
        <w:br/>
        <w:t>Im lieben Schweizerlande.</w:t>
      </w:r>
    </w:p>
    <w:p w14:paraId="10039696" w14:textId="77777777" w:rsidR="003A7928" w:rsidRDefault="003A7928" w:rsidP="003A7928">
      <w:pPr>
        <w:pStyle w:val="StandardWeb"/>
        <w:spacing w:before="0" w:beforeAutospacing="0" w:after="150" w:afterAutospacing="0"/>
      </w:pPr>
      <w:r>
        <w:t>Da ist er denn bald dort bald hier,</w:t>
      </w:r>
      <w:r>
        <w:br/>
        <w:t>Gut Regiment zu führen.</w:t>
      </w:r>
      <w:r>
        <w:br/>
        <w:t>Und wenn er durchzieht, stehen wir</w:t>
      </w:r>
      <w:r>
        <w:br/>
        <w:t>Und sehn ihn an und frieren.</w:t>
      </w:r>
    </w:p>
    <w:p w14:paraId="04DB29A4" w14:textId="77777777" w:rsidR="008B0866" w:rsidRDefault="008B0866" w:rsidP="008B0866">
      <w:pPr>
        <w:pStyle w:val="berschrift1"/>
      </w:pPr>
      <w:r w:rsidRPr="008B0866">
        <w:t>Ein Lied nach dem Frieden in Anno 1789</w:t>
      </w:r>
    </w:p>
    <w:p w14:paraId="66D921C9" w14:textId="77777777" w:rsidR="008B0866" w:rsidRDefault="008B0866" w:rsidP="008B0866">
      <w:pPr>
        <w:pStyle w:val="StandardWeb"/>
        <w:spacing w:before="0" w:beforeAutospacing="0" w:after="150" w:afterAutospacing="0"/>
      </w:pPr>
      <w:r>
        <w:t>Die Kaiserin und Friederich</w:t>
      </w:r>
      <w:r>
        <w:br/>
        <w:t>Nach manchem Kampf und Siege,</w:t>
      </w:r>
      <w:r>
        <w:br/>
        <w:t>Entzweiten endlich aber sich</w:t>
      </w:r>
      <w:r>
        <w:br/>
        <w:t>Und rüsteten zum Kriege;</w:t>
      </w:r>
    </w:p>
    <w:p w14:paraId="32F2187A" w14:textId="77777777" w:rsidR="008B0866" w:rsidRDefault="008B0866" w:rsidP="008B0866">
      <w:pPr>
        <w:pStyle w:val="StandardWeb"/>
        <w:spacing w:before="0" w:beforeAutospacing="0" w:after="150" w:afterAutospacing="0"/>
      </w:pPr>
      <w:r>
        <w:t>Und zogen mutig aus in Feld,</w:t>
      </w:r>
      <w:r>
        <w:br/>
        <w:t>Und hatten stolze Heere,</w:t>
      </w:r>
      <w:r>
        <w:br/>
        <w:t>Schier zu erfechten eine Welt</w:t>
      </w:r>
      <w:r>
        <w:br/>
        <w:t>Und „Heldenruhm und Ehre“.</w:t>
      </w:r>
    </w:p>
    <w:p w14:paraId="0CA1CED9" w14:textId="77777777" w:rsidR="008B0866" w:rsidRDefault="008B0866" w:rsidP="008B0866">
      <w:pPr>
        <w:pStyle w:val="StandardWeb"/>
        <w:spacing w:before="0" w:beforeAutospacing="0" w:after="150" w:afterAutospacing="0"/>
      </w:pPr>
      <w:r>
        <w:t>Da fühlten beide groß und gut</w:t>
      </w:r>
      <w:r>
        <w:br/>
        <w:t>Die Menschenvater-Würde,</w:t>
      </w:r>
      <w:r>
        <w:br/>
        <w:t>Und wie viel Elend, wie viel Blut</w:t>
      </w:r>
      <w:r>
        <w:br/>
        <w:t>Der Krieg noch kosten würde;</w:t>
      </w:r>
    </w:p>
    <w:p w14:paraId="36891C18" w14:textId="77777777" w:rsidR="008B0866" w:rsidRDefault="008B0866" w:rsidP="008B0866">
      <w:pPr>
        <w:pStyle w:val="StandardWeb"/>
        <w:spacing w:before="0" w:beforeAutospacing="0" w:after="150" w:afterAutospacing="0"/>
      </w:pPr>
      <w:r>
        <w:t>Und dachten, wie doch alles gar</w:t>
      </w:r>
      <w:r>
        <w:br/>
        <w:t>Vergänglich sei hienieden,</w:t>
      </w:r>
      <w:r>
        <w:br/>
        <w:t>Und sahen an ihr graues Haar …</w:t>
      </w:r>
      <w:r>
        <w:br/>
        <w:t>Und machten wieder Frieden.</w:t>
      </w:r>
    </w:p>
    <w:p w14:paraId="4507A693" w14:textId="77777777" w:rsidR="008B0866" w:rsidRDefault="008B0866" w:rsidP="008B0866">
      <w:pPr>
        <w:pStyle w:val="StandardWeb"/>
        <w:spacing w:before="0" w:beforeAutospacing="0" w:after="150" w:afterAutospacing="0"/>
      </w:pPr>
      <w:r>
        <w:t>Das freut mich recht in meinem Sinn!</w:t>
      </w:r>
      <w:r>
        <w:br/>
        <w:t>Ich bin wohl nur fast wenig;</w:t>
      </w:r>
      <w:r>
        <w:br/>
        <w:t xml:space="preserve">Doch rühm‘ ich </w:t>
      </w:r>
      <w:proofErr w:type="spellStart"/>
      <w:r>
        <w:t>d‘rob</w:t>
      </w:r>
      <w:proofErr w:type="spellEnd"/>
      <w:r>
        <w:t xml:space="preserve"> die Kaiserin,</w:t>
      </w:r>
      <w:r>
        <w:br/>
        <w:t>Und rühm‘ den alten König!</w:t>
      </w:r>
    </w:p>
    <w:p w14:paraId="518E37C8" w14:textId="77777777" w:rsidR="008B0866" w:rsidRDefault="008B0866" w:rsidP="008B0866">
      <w:pPr>
        <w:pStyle w:val="StandardWeb"/>
        <w:spacing w:before="0" w:beforeAutospacing="0" w:after="150" w:afterAutospacing="0"/>
      </w:pPr>
      <w:r>
        <w:t>Denn das ist recht und wohlgetan,</w:t>
      </w:r>
      <w:r>
        <w:br/>
        <w:t>Ist gut und fürstlich bieder!</w:t>
      </w:r>
      <w:r>
        <w:br/>
        <w:t>Und jeder arme Untertan</w:t>
      </w:r>
      <w:r>
        <w:br/>
        <w:t>Schöpft neuen Odem wieder.</w:t>
      </w:r>
    </w:p>
    <w:p w14:paraId="57FEE073" w14:textId="77777777" w:rsidR="008B0866" w:rsidRDefault="008B0866" w:rsidP="008B0866">
      <w:pPr>
        <w:pStyle w:val="StandardWeb"/>
        <w:spacing w:before="0" w:beforeAutospacing="0" w:after="150" w:afterAutospacing="0"/>
      </w:pPr>
      <w:r>
        <w:t>Ah, „Heldenruhm und Ehr'“ ist Wahn!</w:t>
      </w:r>
      <w:r>
        <w:br/>
        <w:t>Schrei‘ sich der Schmeichler heiser;</w:t>
      </w:r>
      <w:r>
        <w:br/>
        <w:t>Die Güte ziemt den großen Mann,</w:t>
      </w:r>
      <w:r>
        <w:br/>
        <w:t>Nicht eitle Lorbeerreiser.</w:t>
      </w:r>
    </w:p>
    <w:p w14:paraId="67F59216" w14:textId="77777777" w:rsidR="008B0866" w:rsidRDefault="008B0866" w:rsidP="008B0866">
      <w:pPr>
        <w:pStyle w:val="StandardWeb"/>
        <w:spacing w:before="0" w:beforeAutospacing="0" w:after="150" w:afterAutospacing="0"/>
      </w:pPr>
      <w:r>
        <w:t>Gut sein, gut sein, großmütig sein,</w:t>
      </w:r>
      <w:r>
        <w:br/>
        <w:t>Vollherzig zum Erbarmen,</w:t>
      </w:r>
      <w:r>
        <w:br/>
        <w:t>Ein Vater aller, groß und klein,</w:t>
      </w:r>
      <w:r>
        <w:br/>
        <w:t>Der Reichen und der Armen!</w:t>
      </w:r>
    </w:p>
    <w:p w14:paraId="52F24EED" w14:textId="77777777" w:rsidR="008B0866" w:rsidRDefault="008B0866" w:rsidP="008B0866">
      <w:pPr>
        <w:pStyle w:val="StandardWeb"/>
        <w:spacing w:before="0" w:beforeAutospacing="0" w:after="150" w:afterAutospacing="0"/>
      </w:pPr>
      <w:r>
        <w:t>Das machet selig, machet reich,</w:t>
      </w:r>
      <w:r>
        <w:br/>
        <w:t>Wie die Apostel schreiben,</w:t>
      </w:r>
      <w:r>
        <w:br/>
        <w:t>Ihr guten Fürsten, und wird Euch</w:t>
      </w:r>
      <w:r>
        <w:br/>
        <w:t xml:space="preserve">Nicht </w:t>
      </w:r>
      <w:proofErr w:type="spellStart"/>
      <w:r>
        <w:t>unbelohnet</w:t>
      </w:r>
      <w:proofErr w:type="spellEnd"/>
      <w:r>
        <w:t xml:space="preserve"> bleiben.</w:t>
      </w:r>
    </w:p>
    <w:p w14:paraId="34CABA62" w14:textId="77777777" w:rsidR="008B0866" w:rsidRDefault="008B0866" w:rsidP="008B0866">
      <w:pPr>
        <w:pStyle w:val="StandardWeb"/>
        <w:spacing w:before="0" w:beforeAutospacing="0" w:after="150" w:afterAutospacing="0"/>
      </w:pPr>
      <w:r>
        <w:t>Gott wird Euch Ruhm und Ehr‘ und Macht</w:t>
      </w:r>
      <w:r>
        <w:br/>
        <w:t>Die Hüll‘ und Fülle geben,</w:t>
      </w:r>
      <w:r>
        <w:br/>
        <w:t>Ein fröhlich Herz bei Tag und Nacht,</w:t>
      </w:r>
      <w:r>
        <w:br/>
        <w:t>und Fried‘ und langes Leben.</w:t>
      </w:r>
    </w:p>
    <w:p w14:paraId="605D04BC" w14:textId="77777777" w:rsidR="008B0866" w:rsidRDefault="008B0866" w:rsidP="008B0866">
      <w:pPr>
        <w:pStyle w:val="StandardWeb"/>
        <w:spacing w:before="0" w:beforeAutospacing="0" w:after="150" w:afterAutospacing="0"/>
      </w:pPr>
      <w:r>
        <w:t>Und kommt die Stunde denn, davon</w:t>
      </w:r>
      <w:r>
        <w:br/>
        <w:t>Wir frei nicht kommen mögen,</w:t>
      </w:r>
      <w:r>
        <w:br/>
        <w:t xml:space="preserve">Euch schlecht und recht, </w:t>
      </w:r>
      <w:proofErr w:type="spellStart"/>
      <w:r>
        <w:t>ohn</w:t>
      </w:r>
      <w:proofErr w:type="spellEnd"/>
      <w:r>
        <w:t xml:space="preserve">‘ eine </w:t>
      </w:r>
      <w:proofErr w:type="spellStart"/>
      <w:r>
        <w:t>Kron</w:t>
      </w:r>
      <w:proofErr w:type="spellEnd"/>
      <w:r>
        <w:t>‘,</w:t>
      </w:r>
      <w:r>
        <w:br/>
        <w:t>Hin in den Sarg zu legen;</w:t>
      </w:r>
    </w:p>
    <w:p w14:paraId="6B8B96E8" w14:textId="77777777" w:rsidR="008B0866" w:rsidRDefault="008B0866" w:rsidP="008B0866">
      <w:pPr>
        <w:pStyle w:val="StandardWeb"/>
        <w:spacing w:before="0" w:beforeAutospacing="0" w:after="150" w:afterAutospacing="0"/>
      </w:pPr>
      <w:r>
        <w:t>So wird der Tod Euch freundlich sein,</w:t>
      </w:r>
      <w:r>
        <w:br/>
        <w:t>Euch sanft und bald hinrücken,</w:t>
      </w:r>
      <w:r>
        <w:br/>
        <w:t>Und es wird Euer Leichenstein</w:t>
      </w:r>
      <w:r>
        <w:br/>
        <w:t>Im Grabe Euch nicht drücken.</w:t>
      </w:r>
    </w:p>
    <w:p w14:paraId="652930B9" w14:textId="77777777" w:rsidR="008B0866" w:rsidRDefault="008B0866" w:rsidP="008B0866">
      <w:pPr>
        <w:pStyle w:val="StandardWeb"/>
        <w:spacing w:before="0" w:beforeAutospacing="0" w:after="150" w:afterAutospacing="0"/>
      </w:pPr>
      <w:r>
        <w:t>Und wie die Kinder wollen wir,</w:t>
      </w:r>
      <w:r>
        <w:br/>
        <w:t>Die Großen mit den Kleinen,</w:t>
      </w:r>
      <w:r>
        <w:br/>
        <w:t>Um Euch an Eures Grabes Tür</w:t>
      </w:r>
      <w:r>
        <w:br/>
        <w:t>Von ganzem Herzen weinen.</w:t>
      </w:r>
    </w:p>
    <w:p w14:paraId="783F1F84" w14:textId="77777777" w:rsidR="008B0866" w:rsidRDefault="008B0866" w:rsidP="008B0866">
      <w:pPr>
        <w:pStyle w:val="StandardWeb"/>
        <w:spacing w:before="0" w:beforeAutospacing="0" w:after="150" w:afterAutospacing="0"/>
      </w:pPr>
      <w:r>
        <w:t>Nun! segne Gott, von oben an,</w:t>
      </w:r>
      <w:r>
        <w:br/>
        <w:t>Die Teil am Frieden nahmen!</w:t>
      </w:r>
      <w:r>
        <w:br/>
        <w:t>Gott segne jeden Ehrenmann,</w:t>
      </w:r>
      <w:r>
        <w:br/>
        <w:t xml:space="preserve">Und </w:t>
      </w:r>
      <w:proofErr w:type="spellStart"/>
      <w:r>
        <w:t>straf</w:t>
      </w:r>
      <w:proofErr w:type="spellEnd"/>
      <w:r>
        <w:t>‘ die Schmeichler! Amen!</w:t>
      </w:r>
    </w:p>
    <w:p w14:paraId="1FDD7EDD" w14:textId="77777777" w:rsidR="004138C4" w:rsidRDefault="004138C4" w:rsidP="004138C4">
      <w:pPr>
        <w:pStyle w:val="berschrift1"/>
      </w:pPr>
      <w:r w:rsidRPr="004138C4">
        <w:t>Ein Lied um Regen</w:t>
      </w:r>
    </w:p>
    <w:p w14:paraId="0F5897FD" w14:textId="77777777" w:rsidR="004138C4" w:rsidRDefault="004138C4" w:rsidP="004138C4">
      <w:pPr>
        <w:pStyle w:val="StandardWeb"/>
        <w:spacing w:before="0" w:beforeAutospacing="0" w:after="150" w:afterAutospacing="0"/>
      </w:pPr>
      <w:r>
        <w:rPr>
          <w:rStyle w:val="Fett"/>
        </w:rPr>
        <w:t>Der Erste</w:t>
      </w:r>
    </w:p>
    <w:p w14:paraId="54CB851F" w14:textId="77777777" w:rsidR="004138C4" w:rsidRDefault="004138C4" w:rsidP="004138C4">
      <w:pPr>
        <w:pStyle w:val="StandardWeb"/>
        <w:spacing w:before="0" w:beforeAutospacing="0" w:after="150" w:afterAutospacing="0"/>
      </w:pPr>
      <w:r>
        <w:t>Regen, komm herab!</w:t>
      </w:r>
      <w:r>
        <w:br/>
        <w:t xml:space="preserve">Unsre Saaten </w:t>
      </w:r>
      <w:proofErr w:type="spellStart"/>
      <w:r>
        <w:t>stehn</w:t>
      </w:r>
      <w:proofErr w:type="spellEnd"/>
      <w:r>
        <w:t xml:space="preserve"> und trauern,</w:t>
      </w:r>
      <w:r>
        <w:br/>
        <w:t>Und die Blumen welken.</w:t>
      </w:r>
    </w:p>
    <w:p w14:paraId="1EBEE9A7" w14:textId="77777777" w:rsidR="004138C4" w:rsidRDefault="004138C4" w:rsidP="004138C4">
      <w:pPr>
        <w:pStyle w:val="StandardWeb"/>
        <w:spacing w:before="0" w:beforeAutospacing="0" w:after="150" w:afterAutospacing="0"/>
      </w:pPr>
      <w:r>
        <w:rPr>
          <w:rStyle w:val="Fett"/>
        </w:rPr>
        <w:t>Der Zweite</w:t>
      </w:r>
    </w:p>
    <w:p w14:paraId="1D167B05" w14:textId="77777777" w:rsidR="004138C4" w:rsidRDefault="004138C4" w:rsidP="004138C4">
      <w:pPr>
        <w:pStyle w:val="StandardWeb"/>
        <w:spacing w:before="0" w:beforeAutospacing="0" w:after="150" w:afterAutospacing="0"/>
      </w:pPr>
      <w:r>
        <w:t>Regen, komm herab!</w:t>
      </w:r>
      <w:r>
        <w:br/>
        <w:t xml:space="preserve">Unsre Bäume </w:t>
      </w:r>
      <w:proofErr w:type="spellStart"/>
      <w:r>
        <w:t>stehn</w:t>
      </w:r>
      <w:proofErr w:type="spellEnd"/>
      <w:r>
        <w:t xml:space="preserve"> und trauern!</w:t>
      </w:r>
      <w:r>
        <w:br/>
        <w:t>Und das Laub verdorret.</w:t>
      </w:r>
    </w:p>
    <w:p w14:paraId="027A3002" w14:textId="77777777" w:rsidR="004138C4" w:rsidRDefault="004138C4" w:rsidP="004138C4">
      <w:pPr>
        <w:pStyle w:val="StandardWeb"/>
        <w:spacing w:before="0" w:beforeAutospacing="0" w:after="150" w:afterAutospacing="0"/>
      </w:pPr>
      <w:r>
        <w:rPr>
          <w:rStyle w:val="Fett"/>
        </w:rPr>
        <w:t>Der Erste</w:t>
      </w:r>
    </w:p>
    <w:p w14:paraId="24907141" w14:textId="77777777" w:rsidR="004138C4" w:rsidRDefault="004138C4" w:rsidP="004138C4">
      <w:pPr>
        <w:pStyle w:val="StandardWeb"/>
        <w:spacing w:before="0" w:beforeAutospacing="0" w:after="150" w:afterAutospacing="0"/>
      </w:pPr>
      <w:r>
        <w:t>Und das Vieh im Felde schmachtet,</w:t>
      </w:r>
      <w:r>
        <w:br/>
        <w:t>Und brüllt auf zum Himmel.</w:t>
      </w:r>
    </w:p>
    <w:p w14:paraId="54558AC1" w14:textId="77777777" w:rsidR="004138C4" w:rsidRDefault="004138C4" w:rsidP="004138C4">
      <w:pPr>
        <w:pStyle w:val="StandardWeb"/>
        <w:spacing w:before="0" w:beforeAutospacing="0" w:after="150" w:afterAutospacing="0"/>
      </w:pPr>
      <w:r>
        <w:rPr>
          <w:rStyle w:val="Fett"/>
        </w:rPr>
        <w:t>Der Zweite</w:t>
      </w:r>
    </w:p>
    <w:p w14:paraId="70B8EB2C" w14:textId="77777777" w:rsidR="004138C4" w:rsidRDefault="004138C4" w:rsidP="004138C4">
      <w:pPr>
        <w:pStyle w:val="StandardWeb"/>
        <w:spacing w:before="0" w:beforeAutospacing="0" w:after="150" w:afterAutospacing="0"/>
      </w:pPr>
      <w:r>
        <w:t>Und der Wurm im Grase schmachtet,</w:t>
      </w:r>
      <w:r>
        <w:br/>
        <w:t>Schmachtet und will sterben.</w:t>
      </w:r>
    </w:p>
    <w:p w14:paraId="0122E7C1" w14:textId="77777777" w:rsidR="004138C4" w:rsidRDefault="004138C4" w:rsidP="004138C4">
      <w:pPr>
        <w:pStyle w:val="StandardWeb"/>
        <w:spacing w:before="0" w:beforeAutospacing="0" w:after="150" w:afterAutospacing="0"/>
      </w:pPr>
      <w:r>
        <w:rPr>
          <w:rStyle w:val="Fett"/>
        </w:rPr>
        <w:t>Beide</w:t>
      </w:r>
    </w:p>
    <w:p w14:paraId="332198D4" w14:textId="77777777" w:rsidR="004138C4" w:rsidRDefault="004138C4" w:rsidP="004138C4">
      <w:pPr>
        <w:pStyle w:val="StandardWeb"/>
        <w:spacing w:before="0" w:beforeAutospacing="0" w:after="150" w:afterAutospacing="0"/>
      </w:pPr>
      <w:proofErr w:type="spellStart"/>
      <w:r>
        <w:t>Laß</w:t>
      </w:r>
      <w:proofErr w:type="spellEnd"/>
      <w:r>
        <w:t xml:space="preserve"> doch nicht die Blumen welken!</w:t>
      </w:r>
      <w:r>
        <w:br/>
        <w:t>Nicht das Laub verdorren!</w:t>
      </w:r>
      <w:r>
        <w:br/>
        <w:t xml:space="preserve">Oh, </w:t>
      </w:r>
      <w:proofErr w:type="spellStart"/>
      <w:r>
        <w:t>laß</w:t>
      </w:r>
      <w:proofErr w:type="spellEnd"/>
      <w:r>
        <w:t xml:space="preserve"> doch den Wurm nicht sterben!</w:t>
      </w:r>
      <w:r>
        <w:br/>
        <w:t>Regen, komm herab!</w:t>
      </w:r>
    </w:p>
    <w:p w14:paraId="2D967DF8" w14:textId="77777777" w:rsidR="003A7928" w:rsidRDefault="003A7928" w:rsidP="003A7928">
      <w:pPr>
        <w:pStyle w:val="berschrift1"/>
      </w:pPr>
      <w:r w:rsidRPr="003A7928">
        <w:t>Ein Lied vom Reifen</w:t>
      </w:r>
    </w:p>
    <w:p w14:paraId="016B6E83" w14:textId="77777777" w:rsidR="003A7928" w:rsidRPr="003A7928" w:rsidRDefault="003A7928" w:rsidP="003A7928">
      <w:pPr>
        <w:pStyle w:val="StandardWeb"/>
        <w:spacing w:before="0" w:beforeAutospacing="0" w:after="150" w:afterAutospacing="0"/>
        <w:rPr>
          <w:i/>
        </w:rPr>
      </w:pPr>
      <w:r w:rsidRPr="003A7928">
        <w:rPr>
          <w:i/>
        </w:rPr>
        <w:t>Sirach, Kap. 43. v. 21.</w:t>
      </w:r>
      <w:r w:rsidRPr="003A7928">
        <w:rPr>
          <w:i/>
        </w:rPr>
        <w:br/>
        <w:t>Er schüttet den Reifen auf die Erde wie Salz.</w:t>
      </w:r>
    </w:p>
    <w:p w14:paraId="117B3BC9" w14:textId="77777777" w:rsidR="003A7928" w:rsidRDefault="003A7928" w:rsidP="003A7928">
      <w:pPr>
        <w:pStyle w:val="StandardWeb"/>
        <w:spacing w:before="0" w:beforeAutospacing="0" w:after="150" w:afterAutospacing="0"/>
      </w:pPr>
      <w:r>
        <w:t>Seht meine lieben Bäume an,</w:t>
      </w:r>
      <w:r>
        <w:br/>
        <w:t xml:space="preserve">Wie sie so herrlich </w:t>
      </w:r>
      <w:proofErr w:type="spellStart"/>
      <w:r>
        <w:t>stehn</w:t>
      </w:r>
      <w:proofErr w:type="spellEnd"/>
      <w:r>
        <w:t>,</w:t>
      </w:r>
      <w:r>
        <w:br/>
        <w:t>Auf allen Zweigen angetan</w:t>
      </w:r>
      <w:r>
        <w:br/>
        <w:t>Mit Reifen wunderschön!</w:t>
      </w:r>
    </w:p>
    <w:p w14:paraId="3FB1373B" w14:textId="77777777" w:rsidR="003A7928" w:rsidRDefault="003A7928" w:rsidP="003A7928">
      <w:pPr>
        <w:pStyle w:val="StandardWeb"/>
        <w:spacing w:before="0" w:beforeAutospacing="0" w:after="150" w:afterAutospacing="0"/>
      </w:pPr>
      <w:r>
        <w:t>Von unten an bis oben ’</w:t>
      </w:r>
      <w:proofErr w:type="spellStart"/>
      <w:r>
        <w:t>naus</w:t>
      </w:r>
      <w:proofErr w:type="spellEnd"/>
      <w:r>
        <w:br/>
        <w:t xml:space="preserve">Auf allen </w:t>
      </w:r>
      <w:proofErr w:type="spellStart"/>
      <w:r>
        <w:t>Zweigelein</w:t>
      </w:r>
      <w:proofErr w:type="spellEnd"/>
      <w:r>
        <w:br/>
        <w:t>Hängt’s weiß und zierlich, zart und kraus,</w:t>
      </w:r>
      <w:r>
        <w:br/>
        <w:t>Und kann nicht schöner sein;</w:t>
      </w:r>
    </w:p>
    <w:p w14:paraId="0CA0B408" w14:textId="77777777" w:rsidR="003A7928" w:rsidRDefault="003A7928" w:rsidP="003A7928">
      <w:pPr>
        <w:pStyle w:val="StandardWeb"/>
        <w:spacing w:before="0" w:beforeAutospacing="0" w:after="150" w:afterAutospacing="0"/>
      </w:pPr>
      <w:r>
        <w:t>Und alle Bäume rund umher,</w:t>
      </w:r>
      <w:r>
        <w:br/>
        <w:t>All‘ alle weit und breit,</w:t>
      </w:r>
      <w:r>
        <w:br/>
      </w:r>
      <w:proofErr w:type="spellStart"/>
      <w:r>
        <w:t>Stehn</w:t>
      </w:r>
      <w:proofErr w:type="spellEnd"/>
      <w:r>
        <w:t xml:space="preserve"> da, geschmückt mit gleicher Ehr‘,</w:t>
      </w:r>
      <w:r>
        <w:br/>
        <w:t>In gleicher Herrlichkeit.</w:t>
      </w:r>
    </w:p>
    <w:p w14:paraId="0C274DC2" w14:textId="77777777" w:rsidR="003A7928" w:rsidRDefault="003A7928" w:rsidP="003A7928">
      <w:pPr>
        <w:pStyle w:val="StandardWeb"/>
        <w:spacing w:before="0" w:beforeAutospacing="0" w:after="150" w:afterAutospacing="0"/>
      </w:pPr>
      <w:r>
        <w:t xml:space="preserve">Und sie beäugeln und </w:t>
      </w:r>
      <w:proofErr w:type="spellStart"/>
      <w:r>
        <w:t>besehn</w:t>
      </w:r>
      <w:proofErr w:type="spellEnd"/>
      <w:r>
        <w:br/>
        <w:t>Kann jeder Bauersmann,</w:t>
      </w:r>
      <w:r>
        <w:br/>
        <w:t xml:space="preserve">Kann hin und her darunter </w:t>
      </w:r>
      <w:proofErr w:type="spellStart"/>
      <w:r>
        <w:t>gehn</w:t>
      </w:r>
      <w:proofErr w:type="spellEnd"/>
      <w:r>
        <w:t>,</w:t>
      </w:r>
      <w:r>
        <w:br/>
        <w:t>Und freuen sich daran.</w:t>
      </w:r>
    </w:p>
    <w:p w14:paraId="5ADEBD74" w14:textId="77777777" w:rsidR="003A7928" w:rsidRDefault="003A7928" w:rsidP="003A7928">
      <w:pPr>
        <w:pStyle w:val="StandardWeb"/>
        <w:spacing w:before="0" w:beforeAutospacing="0" w:after="150" w:afterAutospacing="0"/>
      </w:pPr>
      <w:r>
        <w:t>Auch holt er Weib und Kinderlein</w:t>
      </w:r>
      <w:r>
        <w:br/>
        <w:t>Vom kleinen Feuerherd,</w:t>
      </w:r>
      <w:r>
        <w:br/>
        <w:t>Und marsch mit in den Wald hinein!</w:t>
      </w:r>
      <w:r>
        <w:br/>
        <w:t>Und das ist wohl was wert.</w:t>
      </w:r>
    </w:p>
    <w:p w14:paraId="2E16EAE7" w14:textId="77777777" w:rsidR="003A7928" w:rsidRDefault="003A7928" w:rsidP="003A7928">
      <w:pPr>
        <w:pStyle w:val="StandardWeb"/>
        <w:spacing w:before="0" w:beforeAutospacing="0" w:after="150" w:afterAutospacing="0"/>
      </w:pPr>
      <w:r>
        <w:t xml:space="preserve">Einfältiger </w:t>
      </w:r>
      <w:proofErr w:type="spellStart"/>
      <w:r>
        <w:t>Naturgenuß</w:t>
      </w:r>
      <w:proofErr w:type="spellEnd"/>
      <w:r>
        <w:t>,</w:t>
      </w:r>
      <w:r>
        <w:br/>
      </w:r>
      <w:proofErr w:type="spellStart"/>
      <w:r>
        <w:t>Ohn</w:t>
      </w:r>
      <w:proofErr w:type="spellEnd"/>
      <w:r>
        <w:t>‘ Anfang drum und dran,</w:t>
      </w:r>
      <w:r>
        <w:br/>
        <w:t xml:space="preserve">Ist lieblich, wie ein </w:t>
      </w:r>
      <w:proofErr w:type="spellStart"/>
      <w:r>
        <w:t>Liebeskuß</w:t>
      </w:r>
      <w:proofErr w:type="spellEnd"/>
      <w:r>
        <w:br/>
        <w:t>Von einem frommen Mann.</w:t>
      </w:r>
    </w:p>
    <w:p w14:paraId="403E58A4" w14:textId="77777777" w:rsidR="003A7928" w:rsidRDefault="003A7928" w:rsidP="003A7928">
      <w:pPr>
        <w:pStyle w:val="StandardWeb"/>
        <w:spacing w:before="0" w:beforeAutospacing="0" w:after="150" w:afterAutospacing="0"/>
      </w:pPr>
      <w:r>
        <w:t>Ihr Städter habt viel schönes Ding,</w:t>
      </w:r>
      <w:r>
        <w:br/>
        <w:t>Viel Schönes überall,</w:t>
      </w:r>
      <w:r>
        <w:br/>
        <w:t>Kredit und Geld und golden Ring,</w:t>
      </w:r>
      <w:r>
        <w:br/>
        <w:t>Und Bank und Börsensaal,</w:t>
      </w:r>
    </w:p>
    <w:p w14:paraId="32DB5250" w14:textId="77777777" w:rsidR="003A7928" w:rsidRDefault="003A7928" w:rsidP="003A7928">
      <w:pPr>
        <w:pStyle w:val="StandardWeb"/>
        <w:spacing w:before="0" w:beforeAutospacing="0" w:after="150" w:afterAutospacing="0"/>
      </w:pPr>
      <w:r>
        <w:t xml:space="preserve">Doch Erle, Eiche, </w:t>
      </w:r>
      <w:proofErr w:type="spellStart"/>
      <w:r>
        <w:t>Weid</w:t>
      </w:r>
      <w:proofErr w:type="spellEnd"/>
      <w:r>
        <w:t>‘ und Ficht‘</w:t>
      </w:r>
      <w:r>
        <w:br/>
        <w:t>Im Reifen nah und fern –</w:t>
      </w:r>
      <w:r>
        <w:br/>
        <w:t>So gut wird’s euch nun einmal nicht,</w:t>
      </w:r>
      <w:r>
        <w:br/>
        <w:t>Ihr lieben reichen Herrn!</w:t>
      </w:r>
    </w:p>
    <w:p w14:paraId="22F18C86" w14:textId="77777777" w:rsidR="003A7928" w:rsidRDefault="003A7928" w:rsidP="003A7928">
      <w:pPr>
        <w:pStyle w:val="StandardWeb"/>
        <w:spacing w:before="0" w:beforeAutospacing="0" w:after="150" w:afterAutospacing="0"/>
      </w:pPr>
      <w:r>
        <w:t>Das hat Natur, nach ihrer Art</w:t>
      </w:r>
      <w:r>
        <w:br/>
        <w:t xml:space="preserve">Gar eignen Gang zu </w:t>
      </w:r>
      <w:proofErr w:type="spellStart"/>
      <w:r>
        <w:t>gehn</w:t>
      </w:r>
      <w:proofErr w:type="spellEnd"/>
      <w:r>
        <w:t>,</w:t>
      </w:r>
      <w:r>
        <w:br/>
        <w:t>Und Bauersleuten aufgespart,</w:t>
      </w:r>
      <w:r>
        <w:br/>
        <w:t xml:space="preserve">Die anders nichts </w:t>
      </w:r>
      <w:proofErr w:type="spellStart"/>
      <w:r>
        <w:t>verstehn</w:t>
      </w:r>
      <w:proofErr w:type="spellEnd"/>
      <w:r>
        <w:t>.</w:t>
      </w:r>
    </w:p>
    <w:p w14:paraId="27A8B2C5" w14:textId="77777777" w:rsidR="003A7928" w:rsidRDefault="003A7928" w:rsidP="003A7928">
      <w:pPr>
        <w:pStyle w:val="StandardWeb"/>
        <w:spacing w:before="0" w:beforeAutospacing="0" w:after="150" w:afterAutospacing="0"/>
      </w:pPr>
      <w:r>
        <w:t>Viel schön, viel schön ist unser Wald!</w:t>
      </w:r>
      <w:r>
        <w:br/>
        <w:t>Dort Nebel überall,</w:t>
      </w:r>
      <w:r>
        <w:br/>
        <w:t>Hier eine weiße Baumgestalt</w:t>
      </w:r>
      <w:r>
        <w:br/>
        <w:t>Im vollen Sonnenstrahl</w:t>
      </w:r>
    </w:p>
    <w:p w14:paraId="0DDEEAFD" w14:textId="77777777" w:rsidR="003A7928" w:rsidRDefault="003A7928" w:rsidP="003A7928">
      <w:pPr>
        <w:pStyle w:val="StandardWeb"/>
        <w:spacing w:before="0" w:beforeAutospacing="0" w:after="150" w:afterAutospacing="0"/>
      </w:pPr>
      <w:r>
        <w:t>Lichthell, still, edel, rein und frei,</w:t>
      </w:r>
      <w:r>
        <w:br/>
        <w:t>Und über alles fein! –</w:t>
      </w:r>
      <w:r>
        <w:br/>
        <w:t>O aller Menschen Seele sei</w:t>
      </w:r>
      <w:r>
        <w:br/>
        <w:t>So lichthell und so rein!</w:t>
      </w:r>
    </w:p>
    <w:p w14:paraId="3BE9A0F6" w14:textId="77777777" w:rsidR="003A7928" w:rsidRDefault="003A7928" w:rsidP="003A7928">
      <w:pPr>
        <w:pStyle w:val="StandardWeb"/>
        <w:spacing w:before="0" w:beforeAutospacing="0" w:after="150" w:afterAutospacing="0"/>
      </w:pPr>
      <w:r>
        <w:t>Wir sehn das an und denken noch</w:t>
      </w:r>
      <w:r>
        <w:br/>
      </w:r>
      <w:proofErr w:type="spellStart"/>
      <w:r>
        <w:t>Einfältiglich</w:t>
      </w:r>
      <w:proofErr w:type="spellEnd"/>
      <w:r>
        <w:t xml:space="preserve"> dabei:</w:t>
      </w:r>
      <w:r>
        <w:br/>
        <w:t>Woher der Reif und wie er doch</w:t>
      </w:r>
      <w:r>
        <w:br/>
        <w:t>Zustande kommen sei?</w:t>
      </w:r>
    </w:p>
    <w:p w14:paraId="0CD0C7ED" w14:textId="77777777" w:rsidR="003A7928" w:rsidRDefault="003A7928" w:rsidP="003A7928">
      <w:pPr>
        <w:pStyle w:val="StandardWeb"/>
        <w:spacing w:before="0" w:beforeAutospacing="0" w:after="150" w:afterAutospacing="0"/>
      </w:pPr>
      <w:r>
        <w:t>Denn gestern Abend, Zweiglein rein!</w:t>
      </w:r>
      <w:r>
        <w:br/>
        <w:t>Kein Reifen in der Tat! –</w:t>
      </w:r>
      <w:r>
        <w:br/>
      </w:r>
      <w:proofErr w:type="spellStart"/>
      <w:r>
        <w:t>Muß</w:t>
      </w:r>
      <w:proofErr w:type="spellEnd"/>
      <w:r>
        <w:t xml:space="preserve"> einer doch gewesen sein,</w:t>
      </w:r>
      <w:r>
        <w:br/>
        <w:t xml:space="preserve">Der ihn </w:t>
      </w:r>
      <w:proofErr w:type="spellStart"/>
      <w:r>
        <w:t>gestreuet</w:t>
      </w:r>
      <w:proofErr w:type="spellEnd"/>
      <w:r>
        <w:t xml:space="preserve"> hat.</w:t>
      </w:r>
    </w:p>
    <w:p w14:paraId="4092784F" w14:textId="77777777" w:rsidR="003A7928" w:rsidRDefault="003A7928" w:rsidP="003A7928">
      <w:pPr>
        <w:pStyle w:val="StandardWeb"/>
        <w:spacing w:before="0" w:beforeAutospacing="0" w:after="150" w:afterAutospacing="0"/>
      </w:pPr>
      <w:r>
        <w:t>Ein Engel Gottes geht bei Nacht,</w:t>
      </w:r>
      <w:r>
        <w:br/>
        <w:t>Streut heimlich hier und dort,</w:t>
      </w:r>
      <w:r>
        <w:br/>
        <w:t>Und wenn der Bauersmann erwacht,</w:t>
      </w:r>
      <w:r>
        <w:br/>
        <w:t>Ist er schon wieder fort.</w:t>
      </w:r>
    </w:p>
    <w:p w14:paraId="4E1E44CB" w14:textId="77777777" w:rsidR="003A7928" w:rsidRDefault="003A7928" w:rsidP="003A7928">
      <w:pPr>
        <w:pStyle w:val="StandardWeb"/>
        <w:spacing w:before="0" w:beforeAutospacing="0" w:after="150" w:afterAutospacing="0"/>
      </w:pPr>
      <w:r>
        <w:t>Du Engel, der so gütig ist,</w:t>
      </w:r>
      <w:r>
        <w:br/>
        <w:t>Wir sagen Dank und Preis.</w:t>
      </w:r>
      <w:r>
        <w:br/>
        <w:t xml:space="preserve">O mach uns doch zum </w:t>
      </w:r>
      <w:proofErr w:type="spellStart"/>
      <w:r>
        <w:t>heil’gen</w:t>
      </w:r>
      <w:proofErr w:type="spellEnd"/>
      <w:r>
        <w:t xml:space="preserve"> Christ</w:t>
      </w:r>
      <w:r>
        <w:br/>
        <w:t>Die Bäume wieder weiß!</w:t>
      </w:r>
    </w:p>
    <w:p w14:paraId="2238F127" w14:textId="77777777" w:rsidR="003A7928" w:rsidRDefault="003A7928" w:rsidP="003A7928">
      <w:pPr>
        <w:pStyle w:val="berschrift1"/>
      </w:pPr>
      <w:r w:rsidRPr="003A7928">
        <w:t>Ein Wiegenlied, bei Mondschein zu singen.</w:t>
      </w:r>
    </w:p>
    <w:p w14:paraId="7D8838B6" w14:textId="77777777" w:rsidR="003A7928" w:rsidRDefault="003A7928" w:rsidP="003A7928">
      <w:pPr>
        <w:pStyle w:val="StandardWeb"/>
        <w:spacing w:before="0" w:beforeAutospacing="0" w:after="150" w:afterAutospacing="0"/>
      </w:pPr>
      <w:r>
        <w:t xml:space="preserve">So schlafe </w:t>
      </w:r>
      <w:proofErr w:type="spellStart"/>
      <w:r>
        <w:t>nuh</w:t>
      </w:r>
      <w:proofErr w:type="spellEnd"/>
      <w:r>
        <w:t>, du Kleine!</w:t>
      </w:r>
      <w:r>
        <w:br/>
        <w:t>Was weinest du?</w:t>
      </w:r>
      <w:r>
        <w:br/>
        <w:t xml:space="preserve">Sanft ist im </w:t>
      </w:r>
      <w:proofErr w:type="spellStart"/>
      <w:r>
        <w:t>Mondenscheine</w:t>
      </w:r>
      <w:proofErr w:type="spellEnd"/>
      <w:r>
        <w:br/>
        <w:t>Und süß die Ruh‘.</w:t>
      </w:r>
    </w:p>
    <w:p w14:paraId="6DF48C42" w14:textId="77777777" w:rsidR="003A7928" w:rsidRDefault="003A7928" w:rsidP="003A7928">
      <w:pPr>
        <w:pStyle w:val="StandardWeb"/>
        <w:spacing w:before="0" w:beforeAutospacing="0" w:after="150" w:afterAutospacing="0"/>
      </w:pPr>
      <w:r>
        <w:t>Auch kommt der Schlaf geschwinder,</w:t>
      </w:r>
      <w:r>
        <w:br/>
        <w:t xml:space="preserve">Und </w:t>
      </w:r>
      <w:proofErr w:type="spellStart"/>
      <w:r>
        <w:t>sonder</w:t>
      </w:r>
      <w:proofErr w:type="spellEnd"/>
      <w:r>
        <w:t xml:space="preserve"> Müh‘,</w:t>
      </w:r>
      <w:r>
        <w:br/>
        <w:t>Der Mond freut sich der Kinder,</w:t>
      </w:r>
      <w:r>
        <w:br/>
        <w:t>Und liebet sie,</w:t>
      </w:r>
    </w:p>
    <w:p w14:paraId="59B5C0C7" w14:textId="77777777" w:rsidR="003A7928" w:rsidRDefault="003A7928" w:rsidP="003A7928">
      <w:pPr>
        <w:pStyle w:val="StandardWeb"/>
        <w:spacing w:before="0" w:beforeAutospacing="0" w:after="150" w:afterAutospacing="0"/>
      </w:pPr>
      <w:r>
        <w:t>Er liebt zwar auch die Knaben,</w:t>
      </w:r>
      <w:r>
        <w:br/>
        <w:t>Doch Mädchen mehr,</w:t>
      </w:r>
      <w:r>
        <w:br/>
        <w:t>Gießt freundlich schöne Gaben</w:t>
      </w:r>
      <w:r>
        <w:br/>
        <w:t>Von oben her.</w:t>
      </w:r>
    </w:p>
    <w:p w14:paraId="2CB1756D" w14:textId="77777777" w:rsidR="003A7928" w:rsidRDefault="003A7928" w:rsidP="003A7928">
      <w:pPr>
        <w:pStyle w:val="StandardWeb"/>
        <w:spacing w:before="0" w:beforeAutospacing="0" w:after="150" w:afterAutospacing="0"/>
      </w:pPr>
      <w:r>
        <w:t>Auf sie aus, wenn sie saugen,</w:t>
      </w:r>
      <w:r>
        <w:br/>
        <w:t>Recht wunderbar,</w:t>
      </w:r>
      <w:r>
        <w:br/>
        <w:t>Schenkt ihnen blaue Augen</w:t>
      </w:r>
      <w:r>
        <w:br/>
        <w:t>Und blondes Haar.</w:t>
      </w:r>
    </w:p>
    <w:p w14:paraId="2EF295FD" w14:textId="77777777" w:rsidR="003A7928" w:rsidRDefault="003A7928" w:rsidP="003A7928">
      <w:pPr>
        <w:pStyle w:val="StandardWeb"/>
        <w:spacing w:before="0" w:beforeAutospacing="0" w:after="150" w:afterAutospacing="0"/>
      </w:pPr>
      <w:r>
        <w:t>Alt ist er wie ein Rabe,</w:t>
      </w:r>
      <w:r>
        <w:br/>
        <w:t>Sieht manches Land,</w:t>
      </w:r>
      <w:r>
        <w:br/>
        <w:t>Mein Vater hat als Knabe</w:t>
      </w:r>
      <w:r>
        <w:br/>
        <w:t>Ihn schon gekannt.</w:t>
      </w:r>
    </w:p>
    <w:p w14:paraId="2B70D803" w14:textId="77777777" w:rsidR="003A7928" w:rsidRDefault="003A7928" w:rsidP="003A7928">
      <w:pPr>
        <w:pStyle w:val="StandardWeb"/>
        <w:spacing w:before="0" w:beforeAutospacing="0" w:after="150" w:afterAutospacing="0"/>
      </w:pPr>
      <w:r>
        <w:t>Und bald nach ihren Wochen</w:t>
      </w:r>
      <w:r>
        <w:br/>
        <w:t>Hat Mutter ‚mal</w:t>
      </w:r>
      <w:r>
        <w:br/>
        <w:t>Mit ihm von mir gesprochen:</w:t>
      </w:r>
      <w:r>
        <w:br/>
        <w:t>Sie saß im Tal.</w:t>
      </w:r>
    </w:p>
    <w:p w14:paraId="231BC169" w14:textId="77777777" w:rsidR="003A7928" w:rsidRDefault="003A7928" w:rsidP="003A7928">
      <w:pPr>
        <w:pStyle w:val="StandardWeb"/>
        <w:spacing w:before="0" w:beforeAutospacing="0" w:after="150" w:afterAutospacing="0"/>
      </w:pPr>
      <w:r>
        <w:t>In einer Abendstunde,</w:t>
      </w:r>
      <w:r>
        <w:br/>
        <w:t>Den Busen bloß,</w:t>
      </w:r>
      <w:r>
        <w:br/>
        <w:t xml:space="preserve">Ich lag mit </w:t>
      </w:r>
      <w:proofErr w:type="spellStart"/>
      <w:r>
        <w:t>offnem</w:t>
      </w:r>
      <w:proofErr w:type="spellEnd"/>
      <w:r>
        <w:t xml:space="preserve"> Munde</w:t>
      </w:r>
      <w:r>
        <w:br/>
        <w:t>In ihrem Schoß.</w:t>
      </w:r>
    </w:p>
    <w:p w14:paraId="7AD79635" w14:textId="77777777" w:rsidR="003A7928" w:rsidRDefault="003A7928" w:rsidP="003A7928">
      <w:pPr>
        <w:pStyle w:val="StandardWeb"/>
        <w:spacing w:before="0" w:beforeAutospacing="0" w:after="150" w:afterAutospacing="0"/>
      </w:pPr>
      <w:r>
        <w:t>Sie sah mich an, für Freude</w:t>
      </w:r>
      <w:r>
        <w:br/>
        <w:t>Ein Tränchen lief,</w:t>
      </w:r>
      <w:r>
        <w:br/>
        <w:t>Der Mond beschien uns beide,</w:t>
      </w:r>
      <w:r>
        <w:br/>
        <w:t>Ich lag und schlief.</w:t>
      </w:r>
    </w:p>
    <w:p w14:paraId="3BAA70E1" w14:textId="77777777" w:rsidR="003A7928" w:rsidRDefault="003A7928" w:rsidP="003A7928">
      <w:pPr>
        <w:pStyle w:val="StandardWeb"/>
        <w:spacing w:before="0" w:beforeAutospacing="0" w:after="150" w:afterAutospacing="0"/>
      </w:pPr>
      <w:r>
        <w:t>Da sprach sie: „Mond, oh! scheine,</w:t>
      </w:r>
      <w:r>
        <w:br/>
        <w:t>Ich hab‘ sie lieb,</w:t>
      </w:r>
      <w:r>
        <w:br/>
        <w:t>Schein‘ Glück für meine Kleine!“</w:t>
      </w:r>
      <w:r>
        <w:br/>
        <w:t>Ihr Auge blieb</w:t>
      </w:r>
    </w:p>
    <w:p w14:paraId="14B94ADF" w14:textId="77777777" w:rsidR="003A7928" w:rsidRDefault="003A7928" w:rsidP="003A7928">
      <w:pPr>
        <w:pStyle w:val="StandardWeb"/>
        <w:spacing w:before="0" w:beforeAutospacing="0" w:after="150" w:afterAutospacing="0"/>
      </w:pPr>
      <w:r>
        <w:t>Noch lang am Monde kleben,</w:t>
      </w:r>
      <w:r>
        <w:br/>
        <w:t>Und flehte mehr.</w:t>
      </w:r>
      <w:r>
        <w:br/>
        <w:t>Der Mond fing an zu beben,</w:t>
      </w:r>
      <w:r>
        <w:br/>
        <w:t>Als hörte er.</w:t>
      </w:r>
    </w:p>
    <w:p w14:paraId="237A0C67" w14:textId="77777777" w:rsidR="003A7928" w:rsidRDefault="003A7928" w:rsidP="003A7928">
      <w:pPr>
        <w:pStyle w:val="StandardWeb"/>
        <w:spacing w:before="0" w:beforeAutospacing="0" w:after="150" w:afterAutospacing="0"/>
      </w:pPr>
      <w:r>
        <w:t>Und denkt nun immer wieder</w:t>
      </w:r>
      <w:r>
        <w:br/>
        <w:t>An diesem Blick,</w:t>
      </w:r>
      <w:r>
        <w:br/>
        <w:t>Und scheint von hoch hernieder</w:t>
      </w:r>
      <w:r>
        <w:br/>
        <w:t>Mir lauter Glück.</w:t>
      </w:r>
    </w:p>
    <w:p w14:paraId="1C3A9886" w14:textId="77777777" w:rsidR="003A7928" w:rsidRDefault="003A7928" w:rsidP="003A7928">
      <w:pPr>
        <w:pStyle w:val="StandardWeb"/>
        <w:spacing w:before="0" w:beforeAutospacing="0" w:after="150" w:afterAutospacing="0"/>
      </w:pPr>
      <w:r>
        <w:t>Er schien mir unterm Kranze</w:t>
      </w:r>
      <w:r>
        <w:br/>
        <w:t>Ins Brautgesicht,</w:t>
      </w:r>
      <w:r>
        <w:br/>
        <w:t>Und bei dem Ehrentanze;</w:t>
      </w:r>
      <w:r>
        <w:br/>
        <w:t>Du warst noch nicht.</w:t>
      </w:r>
    </w:p>
    <w:p w14:paraId="71FB59B6" w14:textId="77777777" w:rsidR="003A7928" w:rsidRDefault="003A7928" w:rsidP="003A7928">
      <w:pPr>
        <w:pStyle w:val="berschrift1"/>
      </w:pPr>
      <w:r w:rsidRPr="003A7928">
        <w:t>Frau Rebekka</w:t>
      </w:r>
    </w:p>
    <w:p w14:paraId="52AD8956" w14:textId="77777777" w:rsidR="003A7928" w:rsidRDefault="003A7928" w:rsidP="003A7928">
      <w:pPr>
        <w:pStyle w:val="StandardWeb"/>
        <w:spacing w:before="0" w:beforeAutospacing="0" w:after="150" w:afterAutospacing="0"/>
      </w:pPr>
      <w:r>
        <w:t>Wo war ich doch vor dreißig Jahr,</w:t>
      </w:r>
      <w:r>
        <w:br/>
        <w:t>Als deine Mutter dich gebar?</w:t>
      </w:r>
      <w:r>
        <w:br/>
        <w:t>Wär ich doch dagewesen! –</w:t>
      </w:r>
      <w:r>
        <w:br/>
        <w:t>Gelauert hätt‘ ich an der Tür</w:t>
      </w:r>
      <w:r>
        <w:br/>
        <w:t>Auf dein Geschrei, und für und für</w:t>
      </w:r>
      <w:r>
        <w:br/>
        <w:t>Gebetet und gelesen.</w:t>
      </w:r>
    </w:p>
    <w:p w14:paraId="667A8992" w14:textId="77777777" w:rsidR="003A7928" w:rsidRDefault="003A7928" w:rsidP="003A7928">
      <w:pPr>
        <w:pStyle w:val="StandardWeb"/>
        <w:spacing w:before="0" w:beforeAutospacing="0" w:after="150" w:afterAutospacing="0"/>
      </w:pPr>
      <w:r>
        <w:t>Und kam’s Geschrei – nun marsch hinein:</w:t>
      </w:r>
      <w:r>
        <w:br/>
        <w:t>„Du kleines liebes Mägdelein,</w:t>
      </w:r>
      <w:r>
        <w:br/>
        <w:t xml:space="preserve">Mein </w:t>
      </w:r>
      <w:proofErr w:type="spellStart"/>
      <w:r>
        <w:t>Reis’gefährt</w:t>
      </w:r>
      <w:proofErr w:type="spellEnd"/>
      <w:r>
        <w:t>, willkommen!“</w:t>
      </w:r>
      <w:r>
        <w:br/>
        <w:t>Und hätte dich denn weich und warm</w:t>
      </w:r>
      <w:r>
        <w:br/>
        <w:t>Mit Leib und Seel‘ in meinen Arm</w:t>
      </w:r>
      <w:r>
        <w:br/>
        <w:t xml:space="preserve">Zum </w:t>
      </w:r>
      <w:proofErr w:type="spellStart"/>
      <w:r>
        <w:t>erstenmal</w:t>
      </w:r>
      <w:proofErr w:type="spellEnd"/>
      <w:r>
        <w:t xml:space="preserve"> genommen …</w:t>
      </w:r>
      <w:r>
        <w:br/>
        <w:t>Du frommes liebes Mägdelein,</w:t>
      </w:r>
      <w:r>
        <w:br/>
        <w:t xml:space="preserve">Ich hab‘ dich sonst noch nicht </w:t>
      </w:r>
      <w:proofErr w:type="spellStart"/>
      <w:r>
        <w:t>gesehn</w:t>
      </w:r>
      <w:proofErr w:type="spellEnd"/>
      <w:r>
        <w:t>,</w:t>
      </w:r>
      <w:r>
        <w:br/>
        <w:t>Willkommen, bis willkommen!</w:t>
      </w:r>
    </w:p>
    <w:p w14:paraId="05FCA45F" w14:textId="77777777" w:rsidR="003A7928" w:rsidRDefault="003A7928" w:rsidP="003A7928">
      <w:pPr>
        <w:pStyle w:val="StandardWeb"/>
        <w:spacing w:before="0" w:beforeAutospacing="0" w:after="150" w:afterAutospacing="0"/>
      </w:pPr>
      <w:r>
        <w:t xml:space="preserve">Wie bist du lieber </w:t>
      </w:r>
      <w:proofErr w:type="spellStart"/>
      <w:r>
        <w:t>Reis’gefährt</w:t>
      </w:r>
      <w:proofErr w:type="spellEnd"/>
      <w:r>
        <w:br/>
        <w:t>In deinen Windeln mir so wert!</w:t>
      </w:r>
      <w:r>
        <w:br/>
        <w:t>O werde nicht geringer!</w:t>
      </w:r>
      <w:r>
        <w:br/>
        <w:t>Du, Mutter, lehr‘ das Mägdlein wohl!</w:t>
      </w:r>
      <w:r>
        <w:br/>
        <w:t>Und wenn ich wieder kommen soll,</w:t>
      </w:r>
      <w:r>
        <w:br/>
        <w:t>So pfeif nur auf dem Finger.</w:t>
      </w:r>
    </w:p>
    <w:p w14:paraId="05C4F74B" w14:textId="77777777" w:rsidR="003A7928" w:rsidRDefault="003A7928" w:rsidP="003A7928">
      <w:pPr>
        <w:pStyle w:val="berschrift1"/>
      </w:pPr>
      <w:r w:rsidRPr="003A7928">
        <w:t>Frau Rebekka mit den Kindern</w:t>
      </w:r>
    </w:p>
    <w:p w14:paraId="704FB5D6" w14:textId="77777777" w:rsidR="003A7928" w:rsidRDefault="003A7928" w:rsidP="003A7928">
      <w:pPr>
        <w:pStyle w:val="StandardWeb"/>
        <w:spacing w:before="0" w:beforeAutospacing="0" w:after="150" w:afterAutospacing="0"/>
      </w:pPr>
      <w:r>
        <w:t>Kommt, Kinder, wischt die Augen aus,</w:t>
      </w:r>
      <w:r>
        <w:br/>
        <w:t>Es gibt hier was zu sehen,</w:t>
      </w:r>
      <w:r>
        <w:br/>
        <w:t>Und ruft den Vater auch heraus…</w:t>
      </w:r>
      <w:r>
        <w:br/>
        <w:t>Die Sonne will aufgehen!</w:t>
      </w:r>
    </w:p>
    <w:p w14:paraId="3CFFB86C" w14:textId="77777777" w:rsidR="003A7928" w:rsidRDefault="003A7928" w:rsidP="003A7928">
      <w:pPr>
        <w:pStyle w:val="StandardWeb"/>
        <w:spacing w:before="0" w:beforeAutospacing="0" w:after="150" w:afterAutospacing="0"/>
      </w:pPr>
      <w:r>
        <w:t>Wie ist sie doch in ihrem Lauf</w:t>
      </w:r>
      <w:r>
        <w:br/>
        <w:t>So unverzagt und munter!</w:t>
      </w:r>
      <w:r>
        <w:br/>
        <w:t>Geht alle Morgen richtig auf,</w:t>
      </w:r>
      <w:r>
        <w:br/>
        <w:t>Und alle Abend unter!</w:t>
      </w:r>
    </w:p>
    <w:p w14:paraId="3952CD71" w14:textId="77777777" w:rsidR="003A7928" w:rsidRDefault="003A7928" w:rsidP="003A7928">
      <w:pPr>
        <w:pStyle w:val="StandardWeb"/>
        <w:spacing w:before="0" w:beforeAutospacing="0" w:after="150" w:afterAutospacing="0"/>
      </w:pPr>
      <w:r>
        <w:t>Geht immer, und scheint weit und breit</w:t>
      </w:r>
      <w:r>
        <w:br/>
        <w:t>in Schweden und in Schwaben,</w:t>
      </w:r>
      <w:r>
        <w:br/>
        <w:t>Dann kalt, dann warm, zu seiner Zeit,</w:t>
      </w:r>
      <w:r>
        <w:br/>
        <w:t>Wie wir es nötig haben.</w:t>
      </w:r>
    </w:p>
    <w:p w14:paraId="38A04975" w14:textId="77777777" w:rsidR="003A7928" w:rsidRDefault="003A7928" w:rsidP="003A7928">
      <w:pPr>
        <w:pStyle w:val="StandardWeb"/>
        <w:spacing w:before="0" w:beforeAutospacing="0" w:after="150" w:afterAutospacing="0"/>
      </w:pPr>
      <w:r>
        <w:t xml:space="preserve">Von </w:t>
      </w:r>
      <w:proofErr w:type="spellStart"/>
      <w:r>
        <w:t>ohngefähr</w:t>
      </w:r>
      <w:proofErr w:type="spellEnd"/>
      <w:r>
        <w:t xml:space="preserve"> kann das nicht sein,</w:t>
      </w:r>
      <w:r>
        <w:br/>
        <w:t>Das könnt ihr wohl gedenken;</w:t>
      </w:r>
      <w:r>
        <w:br/>
        <w:t>Der Wagen da geht nicht allein,</w:t>
      </w:r>
      <w:r>
        <w:br/>
        <w:t xml:space="preserve">Ihr </w:t>
      </w:r>
      <w:proofErr w:type="spellStart"/>
      <w:r>
        <w:t>müßt</w:t>
      </w:r>
      <w:proofErr w:type="spellEnd"/>
      <w:r>
        <w:t xml:space="preserve"> ihn </w:t>
      </w:r>
      <w:proofErr w:type="spellStart"/>
      <w:r>
        <w:t>ziehn</w:t>
      </w:r>
      <w:proofErr w:type="spellEnd"/>
      <w:r>
        <w:t xml:space="preserve"> und lenken.</w:t>
      </w:r>
    </w:p>
    <w:p w14:paraId="782EEC6F" w14:textId="77777777" w:rsidR="003A7928" w:rsidRDefault="003A7928" w:rsidP="003A7928">
      <w:pPr>
        <w:pStyle w:val="StandardWeb"/>
        <w:spacing w:before="0" w:beforeAutospacing="0" w:after="150" w:afterAutospacing="0"/>
      </w:pPr>
      <w:r>
        <w:t xml:space="preserve">Das Sternenheer hoch in der </w:t>
      </w:r>
      <w:proofErr w:type="spellStart"/>
      <w:r>
        <w:t>Höh</w:t>
      </w:r>
      <w:proofErr w:type="spellEnd"/>
      <w:r>
        <w:t>‘,</w:t>
      </w:r>
      <w:r>
        <w:br/>
        <w:t>die Sonne, die dort glänzet,</w:t>
      </w:r>
      <w:r>
        <w:br/>
        <w:t>Das Morgenrot, der Silbersee</w:t>
      </w:r>
      <w:r>
        <w:br/>
        <w:t>Mit Busch und Wald umkränzet,</w:t>
      </w:r>
    </w:p>
    <w:p w14:paraId="3B3163D9" w14:textId="77777777" w:rsidR="003A7928" w:rsidRDefault="003A7928" w:rsidP="003A7928">
      <w:pPr>
        <w:pStyle w:val="StandardWeb"/>
        <w:spacing w:before="0" w:beforeAutospacing="0" w:after="150" w:afterAutospacing="0"/>
      </w:pPr>
      <w:r>
        <w:t>Dies Veilchen, dieser Blütenbaum,</w:t>
      </w:r>
      <w:r>
        <w:br/>
        <w:t>Der seine Arm ausstrecket,</w:t>
      </w:r>
      <w:r>
        <w:br/>
        <w:t>Sind, Kinder! „seines Kleides Saum“,</w:t>
      </w:r>
      <w:r>
        <w:br/>
        <w:t>Das ihn vor uns bedecket;</w:t>
      </w:r>
    </w:p>
    <w:p w14:paraId="70D049AE" w14:textId="77777777" w:rsidR="003A7928" w:rsidRDefault="003A7928" w:rsidP="003A7928">
      <w:pPr>
        <w:pStyle w:val="StandardWeb"/>
        <w:spacing w:before="0" w:beforeAutospacing="0" w:after="150" w:afterAutospacing="0"/>
      </w:pPr>
      <w:r>
        <w:t>Ein „Herold“, der uns weit und breit</w:t>
      </w:r>
      <w:r>
        <w:br/>
        <w:t>Von ihm erzähl‘ und lehre;</w:t>
      </w:r>
      <w:r>
        <w:br/>
        <w:t>Der „Spiegel seiner Herrlichkeit“;</w:t>
      </w:r>
      <w:r>
        <w:br/>
        <w:t>Der „Tempel seiner Ehre“,</w:t>
      </w:r>
    </w:p>
    <w:p w14:paraId="01A78DDA" w14:textId="77777777" w:rsidR="003A7928" w:rsidRDefault="003A7928" w:rsidP="003A7928">
      <w:pPr>
        <w:pStyle w:val="StandardWeb"/>
        <w:spacing w:before="0" w:beforeAutospacing="0" w:after="150" w:afterAutospacing="0"/>
      </w:pPr>
      <w:r>
        <w:t>Ein mannichfaltig groß Gebäu,</w:t>
      </w:r>
      <w:r>
        <w:br/>
        <w:t>Durch Meisterhand vereinet,</w:t>
      </w:r>
      <w:r>
        <w:br/>
        <w:t>Wo seine Lieb‘ und seine Treu‘</w:t>
      </w:r>
      <w:r>
        <w:br/>
        <w:t>Uns durch die Fenster scheinet.</w:t>
      </w:r>
    </w:p>
    <w:p w14:paraId="13F99E91" w14:textId="77777777" w:rsidR="003A7928" w:rsidRDefault="003A7928" w:rsidP="003A7928">
      <w:pPr>
        <w:pStyle w:val="StandardWeb"/>
        <w:spacing w:before="0" w:beforeAutospacing="0" w:after="150" w:afterAutospacing="0"/>
      </w:pPr>
      <w:r>
        <w:t>Er selbst wohnt unerkannt darin,</w:t>
      </w:r>
      <w:r>
        <w:br/>
        <w:t>Und ist schwer zu ergründen.</w:t>
      </w:r>
      <w:r>
        <w:br/>
        <w:t>Sei fromm, und sucht von Herzen ihn,</w:t>
      </w:r>
      <w:r>
        <w:br/>
        <w:t>Ob ihr ihn möchtet finden.</w:t>
      </w:r>
    </w:p>
    <w:p w14:paraId="4ACEFF84" w14:textId="77777777" w:rsidR="003A7928" w:rsidRDefault="003A7928" w:rsidP="003A7928">
      <w:pPr>
        <w:pStyle w:val="berschrift1"/>
      </w:pPr>
      <w:r w:rsidRPr="003A7928">
        <w:t>Fuchs und Pferd</w:t>
      </w:r>
    </w:p>
    <w:p w14:paraId="022D3BCE" w14:textId="77777777" w:rsidR="003A7928" w:rsidRDefault="003A7928" w:rsidP="003A7928">
      <w:pPr>
        <w:pStyle w:val="StandardWeb"/>
        <w:spacing w:before="0" w:beforeAutospacing="0" w:after="150" w:afterAutospacing="0"/>
      </w:pPr>
      <w:r>
        <w:t>Einst wurden Fuchs und Pferd,</w:t>
      </w:r>
      <w:r>
        <w:br/>
        <w:t>Warum, das weiß ich nicht, auch hat es mich verdrossen,</w:t>
      </w:r>
      <w:r>
        <w:br/>
        <w:t>Denn mir sind beide Tiere wert,</w:t>
      </w:r>
      <w:r>
        <w:br/>
        <w:t xml:space="preserve">In einen </w:t>
      </w:r>
      <w:proofErr w:type="spellStart"/>
      <w:r>
        <w:t>Käficht</w:t>
      </w:r>
      <w:proofErr w:type="spellEnd"/>
      <w:r>
        <w:t xml:space="preserve"> eingeschlossen.</w:t>
      </w:r>
      <w:r>
        <w:br/>
        <w:t>Das Pferd fing weidlich an zu treten</w:t>
      </w:r>
      <w:r>
        <w:br/>
        <w:t>Für Ungeduld, und trat</w:t>
      </w:r>
      <w:r>
        <w:br/>
        <w:t>Den armen Reinke Fuchs. der nichts an Füßen hat.</w:t>
      </w:r>
      <w:r>
        <w:br/>
        <w:t>„Das nun hätt ich mir wohl verbeten,</w:t>
      </w:r>
      <w:r>
        <w:br/>
      </w:r>
      <w:proofErr w:type="spellStart"/>
      <w:r>
        <w:t>Tret</w:t>
      </w:r>
      <w:proofErr w:type="spellEnd"/>
      <w:r>
        <w:t>‘ Er mich nicht, Herr Pferd! ich will ihn auch nicht treten.“</w:t>
      </w:r>
    </w:p>
    <w:p w14:paraId="0A434B6A" w14:textId="77777777" w:rsidR="00EE3194" w:rsidRDefault="00EE3194" w:rsidP="00EE3194">
      <w:pPr>
        <w:pStyle w:val="berschrift1"/>
      </w:pPr>
      <w:r w:rsidRPr="00EE3194">
        <w:t>Hochzeitlied</w:t>
      </w:r>
    </w:p>
    <w:p w14:paraId="52B0D43C" w14:textId="77777777" w:rsidR="00EE3194" w:rsidRDefault="00EE3194" w:rsidP="00EE3194">
      <w:pPr>
        <w:pStyle w:val="StandardWeb"/>
        <w:spacing w:before="0" w:beforeAutospacing="0" w:after="150" w:afterAutospacing="0"/>
      </w:pPr>
      <w:r>
        <w:t>Stand ein junges Veilchen auf der Weiden,</w:t>
      </w:r>
      <w:r>
        <w:br/>
        <w:t>Lieb und herzig, in sich, und bescheiden;</w:t>
      </w:r>
      <w:r>
        <w:br/>
        <w:t xml:space="preserve">Und ein </w:t>
      </w:r>
      <w:proofErr w:type="spellStart"/>
      <w:r>
        <w:t>wack’rer</w:t>
      </w:r>
      <w:proofErr w:type="spellEnd"/>
      <w:r>
        <w:t xml:space="preserve"> Jüngling über Land</w:t>
      </w:r>
      <w:r>
        <w:br/>
        <w:t>Kam hin, da das Veilchen stand.</w:t>
      </w:r>
    </w:p>
    <w:p w14:paraId="64CADA83" w14:textId="77777777" w:rsidR="00EE3194" w:rsidRDefault="00EE3194" w:rsidP="00EE3194">
      <w:pPr>
        <w:pStyle w:val="StandardWeb"/>
        <w:spacing w:before="0" w:beforeAutospacing="0" w:after="150" w:afterAutospacing="0"/>
      </w:pPr>
      <w:r>
        <w:t>Und er sah das Veilchen auf der Weiden</w:t>
      </w:r>
      <w:r>
        <w:br/>
        <w:t>Lieb und herzig, in sich, und bescheiden;</w:t>
      </w:r>
      <w:r>
        <w:br/>
        <w:t>Sah es an mit Liebe und mit Lust,</w:t>
      </w:r>
      <w:r>
        <w:br/>
        <w:t>Wünscht es sich an seine Brust.</w:t>
      </w:r>
    </w:p>
    <w:p w14:paraId="552DAFD3" w14:textId="77777777" w:rsidR="00EE3194" w:rsidRDefault="00EE3194" w:rsidP="00EE3194">
      <w:pPr>
        <w:pStyle w:val="StandardWeb"/>
        <w:spacing w:before="0" w:beforeAutospacing="0" w:after="150" w:afterAutospacing="0"/>
      </w:pPr>
      <w:r>
        <w:t>Heute wird das Blümchen ihm gegeben,</w:t>
      </w:r>
      <w:r>
        <w:br/>
        <w:t xml:space="preserve">Dass er’s trag‘ an seiner Brust </w:t>
      </w:r>
      <w:proofErr w:type="spellStart"/>
      <w:r>
        <w:t>durch’s</w:t>
      </w:r>
      <w:proofErr w:type="spellEnd"/>
      <w:r>
        <w:t xml:space="preserve"> Leben!</w:t>
      </w:r>
      <w:r>
        <w:br/>
        <w:t xml:space="preserve">Und ein Kreis von </w:t>
      </w:r>
      <w:proofErr w:type="spellStart"/>
      <w:r>
        <w:t>edeln</w:t>
      </w:r>
      <w:proofErr w:type="spellEnd"/>
      <w:r>
        <w:t xml:space="preserve"> Menschen steht</w:t>
      </w:r>
      <w:r>
        <w:br/>
        <w:t>Ernst und feiert mit Gebet.</w:t>
      </w:r>
    </w:p>
    <w:p w14:paraId="54BF227E" w14:textId="77777777" w:rsidR="00EE3194" w:rsidRDefault="00EE3194" w:rsidP="00EE3194">
      <w:pPr>
        <w:pStyle w:val="StandardWeb"/>
        <w:spacing w:before="0" w:beforeAutospacing="0" w:after="150" w:afterAutospacing="0"/>
      </w:pPr>
      <w:r>
        <w:t>Seid denn glücklich! Gott mit Euch, Ihr Beide!</w:t>
      </w:r>
      <w:r>
        <w:br/>
        <w:t>Seine „Sonn‘ am Bimmel“ schein‘ Euch Freude;</w:t>
      </w:r>
      <w:r>
        <w:br/>
        <w:t>Und, in Eurer Freud‘, in Euerm Schmerze</w:t>
      </w:r>
      <w:r>
        <w:br/>
        <w:t xml:space="preserve">Seine „bessre“ Euch </w:t>
      </w:r>
      <w:proofErr w:type="spellStart"/>
      <w:r>
        <w:t>in’s</w:t>
      </w:r>
      <w:proofErr w:type="spellEnd"/>
      <w:r>
        <w:t xml:space="preserve"> Herz!</w:t>
      </w:r>
    </w:p>
    <w:p w14:paraId="32E9DA81" w14:textId="77777777" w:rsidR="00EE3194" w:rsidRDefault="00EE3194" w:rsidP="00EE3194">
      <w:pPr>
        <w:pStyle w:val="berschrift1"/>
      </w:pPr>
      <w:r w:rsidRPr="00EE3194">
        <w:t xml:space="preserve">In der Allee zu Pyrmont, Morgens </w:t>
      </w:r>
      <w:proofErr w:type="spellStart"/>
      <w:r w:rsidRPr="00EE3194">
        <w:t>bei’m</w:t>
      </w:r>
      <w:proofErr w:type="spellEnd"/>
      <w:r w:rsidRPr="00EE3194">
        <w:t xml:space="preserve"> Aufgang der Sonne.</w:t>
      </w:r>
    </w:p>
    <w:p w14:paraId="50706306" w14:textId="77777777" w:rsidR="00EE3194" w:rsidRDefault="00EE3194" w:rsidP="00EE3194">
      <w:pPr>
        <w:pStyle w:val="StandardWeb"/>
        <w:spacing w:before="0" w:beforeAutospacing="0" w:after="150" w:afterAutospacing="0"/>
      </w:pPr>
      <w:r>
        <w:rPr>
          <w:rStyle w:val="Fett"/>
        </w:rPr>
        <w:t>Einige Brunnengäste.</w:t>
      </w:r>
    </w:p>
    <w:p w14:paraId="0293C70F" w14:textId="77777777" w:rsidR="00EE3194" w:rsidRDefault="00EE3194" w:rsidP="00EE3194">
      <w:pPr>
        <w:pStyle w:val="StandardWeb"/>
        <w:spacing w:before="0" w:beforeAutospacing="0" w:after="150" w:afterAutospacing="0"/>
      </w:pPr>
      <w:r>
        <w:t>Da kommt sie her. Der Berg frohlocket laut</w:t>
      </w:r>
      <w:r>
        <w:br/>
        <w:t>Und bringt ihr seinen Rauch!</w:t>
      </w:r>
      <w:r>
        <w:br/>
        <w:t>Das Tal frohlockt, geschmückt wie eine Braut!</w:t>
      </w:r>
      <w:r>
        <w:br/>
        <w:t>Und wir frohlocken auch!</w:t>
      </w:r>
    </w:p>
    <w:p w14:paraId="7A4830CF" w14:textId="77777777" w:rsidR="00EE3194" w:rsidRDefault="00EE3194" w:rsidP="00EE3194">
      <w:pPr>
        <w:pStyle w:val="StandardWeb"/>
        <w:spacing w:before="0" w:beforeAutospacing="0" w:after="150" w:afterAutospacing="0"/>
      </w:pPr>
      <w:r>
        <w:rPr>
          <w:rStyle w:val="Fett"/>
        </w:rPr>
        <w:t>Alle</w:t>
      </w:r>
      <w:r>
        <w:t>.</w:t>
      </w:r>
    </w:p>
    <w:p w14:paraId="3E857567" w14:textId="77777777" w:rsidR="00EE3194" w:rsidRDefault="00EE3194" w:rsidP="00EE3194">
      <w:pPr>
        <w:pStyle w:val="StandardWeb"/>
        <w:spacing w:before="0" w:beforeAutospacing="0" w:after="150" w:afterAutospacing="0"/>
      </w:pPr>
      <w:r>
        <w:t>Und wir frohlocken auch!</w:t>
      </w:r>
    </w:p>
    <w:p w14:paraId="20F5D918" w14:textId="77777777" w:rsidR="00EE3194" w:rsidRDefault="00EE3194" w:rsidP="00EE3194">
      <w:pPr>
        <w:pStyle w:val="StandardWeb"/>
        <w:spacing w:before="0" w:beforeAutospacing="0" w:after="150" w:afterAutospacing="0"/>
      </w:pPr>
      <w:r>
        <w:rPr>
          <w:rStyle w:val="Fett"/>
        </w:rPr>
        <w:t>Einige</w:t>
      </w:r>
      <w:r>
        <w:t>.</w:t>
      </w:r>
    </w:p>
    <w:p w14:paraId="12963E0C" w14:textId="77777777" w:rsidR="00EE3194" w:rsidRDefault="00EE3194" w:rsidP="00EE3194">
      <w:pPr>
        <w:pStyle w:val="StandardWeb"/>
        <w:spacing w:before="0" w:beforeAutospacing="0" w:after="150" w:afterAutospacing="0"/>
      </w:pPr>
      <w:r>
        <w:t>Auf, denkt an den, der sie geschaffen hat!</w:t>
      </w:r>
      <w:r>
        <w:br/>
        <w:t>Der ist ein großer Herr!</w:t>
      </w:r>
      <w:r>
        <w:br/>
        <w:t>Held, Friedefürst und Vater, Kraft und Rat;</w:t>
      </w:r>
      <w:r>
        <w:br/>
        <w:t>und keiner ist, wie Er!</w:t>
      </w:r>
    </w:p>
    <w:p w14:paraId="28D6FB0C" w14:textId="77777777" w:rsidR="00EE3194" w:rsidRDefault="00EE3194" w:rsidP="00EE3194">
      <w:pPr>
        <w:pStyle w:val="StandardWeb"/>
        <w:spacing w:before="0" w:beforeAutospacing="0" w:after="150" w:afterAutospacing="0"/>
      </w:pPr>
      <w:r>
        <w:rPr>
          <w:rStyle w:val="Fett"/>
        </w:rPr>
        <w:t>Alle</w:t>
      </w:r>
      <w:r>
        <w:t>.</w:t>
      </w:r>
    </w:p>
    <w:p w14:paraId="5A69C709" w14:textId="77777777" w:rsidR="00EE3194" w:rsidRDefault="00EE3194" w:rsidP="00EE3194">
      <w:pPr>
        <w:pStyle w:val="StandardWeb"/>
        <w:spacing w:before="0" w:beforeAutospacing="0" w:after="150" w:afterAutospacing="0"/>
      </w:pPr>
      <w:r>
        <w:t>Und keiner ist, wie Er.</w:t>
      </w:r>
    </w:p>
    <w:p w14:paraId="27058FA5" w14:textId="77777777" w:rsidR="00EE3194" w:rsidRDefault="00EE3194" w:rsidP="00EE3194">
      <w:pPr>
        <w:pStyle w:val="StandardWeb"/>
        <w:spacing w:before="0" w:beforeAutospacing="0" w:after="150" w:afterAutospacing="0"/>
      </w:pPr>
      <w:r>
        <w:rPr>
          <w:rStyle w:val="Fett"/>
        </w:rPr>
        <w:t>Einige</w:t>
      </w:r>
      <w:r>
        <w:t>.</w:t>
      </w:r>
    </w:p>
    <w:p w14:paraId="1B646B96" w14:textId="77777777" w:rsidR="00EE3194" w:rsidRDefault="00EE3194" w:rsidP="00EE3194">
      <w:pPr>
        <w:pStyle w:val="StandardWeb"/>
        <w:spacing w:before="0" w:beforeAutospacing="0" w:after="150" w:afterAutospacing="0"/>
      </w:pPr>
      <w:r>
        <w:t>Ihm wird’s nicht Tag; Er hat kein Schlafgemach;</w:t>
      </w:r>
      <w:r>
        <w:br/>
        <w:t>Er schläft und schlummert nicht!</w:t>
      </w:r>
      <w:r>
        <w:br/>
        <w:t>Sein Vaterherz ist ewig, ewig wach!</w:t>
      </w:r>
      <w:r>
        <w:br/>
        <w:t>Und ewig Lieb‘ und Licht!</w:t>
      </w:r>
    </w:p>
    <w:p w14:paraId="76800745" w14:textId="77777777" w:rsidR="00EE3194" w:rsidRDefault="00EE3194" w:rsidP="00EE3194">
      <w:pPr>
        <w:pStyle w:val="StandardWeb"/>
        <w:spacing w:before="0" w:beforeAutospacing="0" w:after="150" w:afterAutospacing="0"/>
      </w:pPr>
      <w:r>
        <w:rPr>
          <w:rStyle w:val="Fett"/>
        </w:rPr>
        <w:t>Alle</w:t>
      </w:r>
      <w:r>
        <w:t>.</w:t>
      </w:r>
    </w:p>
    <w:p w14:paraId="28A3E199" w14:textId="77777777" w:rsidR="00EE3194" w:rsidRDefault="00EE3194" w:rsidP="00EE3194">
      <w:pPr>
        <w:pStyle w:val="StandardWeb"/>
        <w:spacing w:before="0" w:beforeAutospacing="0" w:after="150" w:afterAutospacing="0"/>
      </w:pPr>
      <w:r>
        <w:t>Und ewig Lieb‘ und Licht!</w:t>
      </w:r>
    </w:p>
    <w:p w14:paraId="3212640E" w14:textId="77777777" w:rsidR="00EE3194" w:rsidRDefault="00EE3194" w:rsidP="00EE3194">
      <w:pPr>
        <w:pStyle w:val="StandardWeb"/>
        <w:spacing w:before="0" w:beforeAutospacing="0" w:after="150" w:afterAutospacing="0"/>
      </w:pPr>
      <w:r>
        <w:rPr>
          <w:rStyle w:val="Fett"/>
        </w:rPr>
        <w:t>Einige</w:t>
      </w:r>
      <w:r>
        <w:t>.</w:t>
      </w:r>
    </w:p>
    <w:p w14:paraId="06952CC7" w14:textId="77777777" w:rsidR="00EE3194" w:rsidRDefault="00EE3194" w:rsidP="00EE3194">
      <w:pPr>
        <w:pStyle w:val="StandardWeb"/>
        <w:spacing w:before="0" w:beforeAutospacing="0" w:after="150" w:afterAutospacing="0"/>
      </w:pPr>
      <w:r>
        <w:t>Er sitzt dort hoch in stiller Einsamkeit,</w:t>
      </w:r>
      <w:r>
        <w:br/>
        <w:t>Und sinnt auf unser Wohl,</w:t>
      </w:r>
      <w:r>
        <w:br/>
        <w:t>Den großen Schoß voll Wohltat weit und breit,</w:t>
      </w:r>
      <w:r>
        <w:br/>
        <w:t>und beide Hände voll!</w:t>
      </w:r>
    </w:p>
    <w:p w14:paraId="23E390E8" w14:textId="77777777" w:rsidR="00EE3194" w:rsidRDefault="00EE3194" w:rsidP="00EE3194">
      <w:pPr>
        <w:pStyle w:val="StandardWeb"/>
        <w:spacing w:before="0" w:beforeAutospacing="0" w:after="150" w:afterAutospacing="0"/>
      </w:pPr>
      <w:r>
        <w:rPr>
          <w:rStyle w:val="Fett"/>
        </w:rPr>
        <w:t>Alle</w:t>
      </w:r>
      <w:r>
        <w:t>.</w:t>
      </w:r>
    </w:p>
    <w:p w14:paraId="6C3ADA1D" w14:textId="77777777" w:rsidR="00EE3194" w:rsidRDefault="00EE3194" w:rsidP="00EE3194">
      <w:pPr>
        <w:pStyle w:val="StandardWeb"/>
        <w:spacing w:before="0" w:beforeAutospacing="0" w:after="150" w:afterAutospacing="0"/>
      </w:pPr>
      <w:r>
        <w:t>Und beide Hände voll!</w:t>
      </w:r>
    </w:p>
    <w:p w14:paraId="28CE6F77" w14:textId="77777777" w:rsidR="00EE3194" w:rsidRDefault="00EE3194" w:rsidP="00EE3194">
      <w:pPr>
        <w:pStyle w:val="StandardWeb"/>
        <w:spacing w:before="0" w:beforeAutospacing="0" w:after="150" w:afterAutospacing="0"/>
      </w:pPr>
      <w:r>
        <w:rPr>
          <w:rStyle w:val="Fett"/>
        </w:rPr>
        <w:t>Einige</w:t>
      </w:r>
      <w:r>
        <w:t>.</w:t>
      </w:r>
    </w:p>
    <w:p w14:paraId="1296F57C" w14:textId="77777777" w:rsidR="00EE3194" w:rsidRDefault="00EE3194" w:rsidP="00EE3194">
      <w:pPr>
        <w:pStyle w:val="StandardWeb"/>
        <w:spacing w:before="0" w:beforeAutospacing="0" w:after="150" w:afterAutospacing="0"/>
      </w:pPr>
      <w:r>
        <w:t>Und sieht herab auf Sterne, Land und Meer</w:t>
      </w:r>
      <w:r>
        <w:br/>
        <w:t>Mit unverwandtem Blick!</w:t>
      </w:r>
      <w:r>
        <w:br/>
        <w:t>Sieht seine Kinder alle rund umher,</w:t>
      </w:r>
      <w:r>
        <w:br/>
        <w:t>Ihr Elend und ihr Glück!</w:t>
      </w:r>
    </w:p>
    <w:p w14:paraId="445453F0" w14:textId="77777777" w:rsidR="00EE3194" w:rsidRDefault="00EE3194" w:rsidP="00EE3194">
      <w:pPr>
        <w:pStyle w:val="StandardWeb"/>
        <w:spacing w:before="0" w:beforeAutospacing="0" w:after="150" w:afterAutospacing="0"/>
      </w:pPr>
      <w:r>
        <w:rPr>
          <w:rStyle w:val="Fett"/>
        </w:rPr>
        <w:t>Alle</w:t>
      </w:r>
      <w:r>
        <w:t>.</w:t>
      </w:r>
    </w:p>
    <w:p w14:paraId="7224F95F" w14:textId="77777777" w:rsidR="00EE3194" w:rsidRDefault="00EE3194" w:rsidP="00EE3194">
      <w:pPr>
        <w:pStyle w:val="StandardWeb"/>
        <w:spacing w:before="0" w:beforeAutospacing="0" w:after="150" w:afterAutospacing="0"/>
      </w:pPr>
      <w:r>
        <w:t>Ihr Elend und ihr Glück!</w:t>
      </w:r>
    </w:p>
    <w:p w14:paraId="0F7FB3E4" w14:textId="77777777" w:rsidR="00EE3194" w:rsidRDefault="00EE3194" w:rsidP="00EE3194">
      <w:pPr>
        <w:pStyle w:val="StandardWeb"/>
        <w:spacing w:before="0" w:beforeAutospacing="0" w:after="150" w:afterAutospacing="0"/>
      </w:pPr>
      <w:r>
        <w:rPr>
          <w:rStyle w:val="Fett"/>
        </w:rPr>
        <w:t>Einige</w:t>
      </w:r>
      <w:r>
        <w:t>.</w:t>
      </w:r>
    </w:p>
    <w:p w14:paraId="3124E767" w14:textId="77777777" w:rsidR="00EE3194" w:rsidRDefault="00EE3194" w:rsidP="00EE3194">
      <w:pPr>
        <w:pStyle w:val="StandardWeb"/>
        <w:spacing w:before="0" w:beforeAutospacing="0" w:after="150" w:afterAutospacing="0"/>
      </w:pPr>
      <w:r>
        <w:t>Er sieht auch uns hier, traurig, arm und bleich</w:t>
      </w:r>
      <w:r>
        <w:br/>
        <w:t xml:space="preserve">An Stock und Krücken </w:t>
      </w:r>
      <w:proofErr w:type="spellStart"/>
      <w:r>
        <w:t>geh’n</w:t>
      </w:r>
      <w:proofErr w:type="spellEnd"/>
      <w:r>
        <w:t xml:space="preserve"> –</w:t>
      </w:r>
      <w:r>
        <w:br/>
        <w:t>Dort fließt der Brunnen, dass er wieder reich</w:t>
      </w:r>
      <w:r>
        <w:br/>
        <w:t>Und froh uns mach‘ und schön!</w:t>
      </w:r>
    </w:p>
    <w:p w14:paraId="6FCE2F62" w14:textId="77777777" w:rsidR="00EE3194" w:rsidRDefault="00EE3194" w:rsidP="00EE3194">
      <w:pPr>
        <w:pStyle w:val="StandardWeb"/>
        <w:spacing w:before="0" w:beforeAutospacing="0" w:after="150" w:afterAutospacing="0"/>
      </w:pPr>
      <w:r>
        <w:rPr>
          <w:rStyle w:val="Fett"/>
        </w:rPr>
        <w:t>Alle</w:t>
      </w:r>
      <w:r>
        <w:t>.</w:t>
      </w:r>
    </w:p>
    <w:p w14:paraId="53FCC20E" w14:textId="77777777" w:rsidR="00EE3194" w:rsidRDefault="00EE3194" w:rsidP="00EE3194">
      <w:pPr>
        <w:pStyle w:val="StandardWeb"/>
        <w:spacing w:before="0" w:beforeAutospacing="0" w:after="150" w:afterAutospacing="0"/>
      </w:pPr>
      <w:r>
        <w:t>Und froh uns mach‘ und schön!</w:t>
      </w:r>
    </w:p>
    <w:p w14:paraId="22AD6BE1" w14:textId="77777777" w:rsidR="00EE3194" w:rsidRDefault="00EE3194" w:rsidP="00EE3194">
      <w:pPr>
        <w:pStyle w:val="StandardWeb"/>
        <w:spacing w:before="0" w:beforeAutospacing="0" w:after="150" w:afterAutospacing="0"/>
      </w:pPr>
      <w:r>
        <w:rPr>
          <w:rStyle w:val="Fett"/>
        </w:rPr>
        <w:t>Einige</w:t>
      </w:r>
      <w:r>
        <w:t>.</w:t>
      </w:r>
      <w:r>
        <w:br/>
        <w:t>O du Barmherziger! Du Gnädiger!</w:t>
      </w:r>
      <w:r>
        <w:br/>
        <w:t>Barmherzig für und für!</w:t>
      </w:r>
      <w:r>
        <w:br/>
        <w:t>Du Gnädiger! O du Barmherziger!</w:t>
      </w:r>
      <w:r>
        <w:br/>
        <w:t>Herr Gott, dich loben wir!</w:t>
      </w:r>
    </w:p>
    <w:p w14:paraId="72105394" w14:textId="77777777" w:rsidR="00EE3194" w:rsidRDefault="00EE3194" w:rsidP="00EE3194">
      <w:pPr>
        <w:pStyle w:val="StandardWeb"/>
        <w:spacing w:before="0" w:beforeAutospacing="0" w:after="150" w:afterAutospacing="0"/>
      </w:pPr>
      <w:r>
        <w:rPr>
          <w:rStyle w:val="Fett"/>
        </w:rPr>
        <w:t>Alle</w:t>
      </w:r>
      <w:r>
        <w:t>.</w:t>
      </w:r>
    </w:p>
    <w:p w14:paraId="7763417C" w14:textId="77777777" w:rsidR="00EE3194" w:rsidRDefault="00EE3194" w:rsidP="00EE3194">
      <w:pPr>
        <w:pStyle w:val="StandardWeb"/>
        <w:spacing w:before="0" w:beforeAutospacing="0" w:after="150" w:afterAutospacing="0"/>
      </w:pPr>
      <w:r>
        <w:t>Herr Gott, dich loben wir!</w:t>
      </w:r>
      <w:r>
        <w:br/>
        <w:t>Herr Gott, wir danken dir!</w:t>
      </w:r>
      <w:r>
        <w:br/>
        <w:t>Dich, Gott Vater in Ewigkeit,</w:t>
      </w:r>
      <w:r>
        <w:br/>
        <w:t>Ehret die Welt weit und breit.</w:t>
      </w:r>
      <w:r>
        <w:br/>
        <w:t>Al‘ Engel und Himmels Heer</w:t>
      </w:r>
      <w:r>
        <w:br/>
        <w:t>Und was dienet deiner Ehr‘.</w:t>
      </w:r>
    </w:p>
    <w:p w14:paraId="09A69D36" w14:textId="7E07348B" w:rsidR="008B0866" w:rsidRDefault="008B0866" w:rsidP="008B0866">
      <w:pPr>
        <w:pStyle w:val="berschrift1"/>
      </w:pPr>
      <w:r w:rsidRPr="008B0866">
        <w:t>Klage.</w:t>
      </w:r>
    </w:p>
    <w:p w14:paraId="57E9E0D4" w14:textId="77777777" w:rsidR="008B0866" w:rsidRPr="00C509A1" w:rsidRDefault="008B0866" w:rsidP="008B0866">
      <w:pPr>
        <w:pStyle w:val="StandardWeb"/>
        <w:spacing w:before="0" w:beforeAutospacing="0" w:after="150" w:afterAutospacing="0"/>
        <w:rPr>
          <w:i/>
        </w:rPr>
      </w:pPr>
      <w:r w:rsidRPr="00C509A1">
        <w:rPr>
          <w:i/>
        </w:rPr>
        <w:t>(Aus dem Jahr 1793.)</w:t>
      </w:r>
    </w:p>
    <w:p w14:paraId="42631868" w14:textId="77777777" w:rsidR="008B0866" w:rsidRDefault="008B0866" w:rsidP="008B0866">
      <w:pPr>
        <w:pStyle w:val="StandardWeb"/>
        <w:spacing w:before="0" w:beforeAutospacing="0" w:after="150" w:afterAutospacing="0"/>
      </w:pPr>
      <w:r>
        <w:t xml:space="preserve">Sie dünkten sich, die Herren aller </w:t>
      </w:r>
      <w:proofErr w:type="spellStart"/>
      <w:r>
        <w:t>Herr’n</w:t>
      </w:r>
      <w:proofErr w:type="spellEnd"/>
      <w:r>
        <w:t>,</w:t>
      </w:r>
      <w:r>
        <w:br/>
        <w:t>Zertraten alle Ordnung, Sitt‘ und Weise,</w:t>
      </w:r>
      <w:r>
        <w:br/>
        <w:t>Und gingen übermütig neue Gleise</w:t>
      </w:r>
      <w:r>
        <w:br/>
        <w:t>Von aller wahren Weisheit fern,</w:t>
      </w:r>
      <w:r>
        <w:br/>
        <w:t>Und trieben ohne Glück und Stern</w:t>
      </w:r>
      <w:r>
        <w:br/>
        <w:t>Im Dunkeln hin, nach ihres Herzens Gelüste,</w:t>
      </w:r>
      <w:r>
        <w:br/>
        <w:t>Und machten elend nah‘ und fern.</w:t>
      </w:r>
      <w:r>
        <w:br/>
        <w:t>Sie mordeten den König, ihren Herrn,</w:t>
      </w:r>
      <w:r>
        <w:br/>
        <w:t>Sie morden sich einander, morden gern,</w:t>
      </w:r>
      <w:r>
        <w:br/>
        <w:t>Und tanzen um das Blutgerüste.</w:t>
      </w:r>
    </w:p>
    <w:p w14:paraId="6EAC1D21" w14:textId="77777777" w:rsidR="008B0866" w:rsidRDefault="008B0866" w:rsidP="008B0866">
      <w:pPr>
        <w:pStyle w:val="StandardWeb"/>
        <w:spacing w:before="0" w:beforeAutospacing="0" w:after="150" w:afterAutospacing="0"/>
      </w:pPr>
      <w:r>
        <w:rPr>
          <w:rStyle w:val="Fett"/>
        </w:rPr>
        <w:t>Der Chor.</w:t>
      </w:r>
      <w:r>
        <w:br/>
        <w:t>Erbarm dich ihrer!</w:t>
      </w:r>
    </w:p>
    <w:p w14:paraId="5BE6628A" w14:textId="77777777" w:rsidR="008B0866" w:rsidRDefault="008B0866" w:rsidP="008B0866">
      <w:pPr>
        <w:pStyle w:val="StandardWeb"/>
        <w:spacing w:before="0" w:beforeAutospacing="0" w:after="150" w:afterAutospacing="0"/>
      </w:pPr>
      <w:r>
        <w:t xml:space="preserve">Sie wollten ohne Gott sein, </w:t>
      </w:r>
      <w:proofErr w:type="spellStart"/>
      <w:r>
        <w:t>ohn</w:t>
      </w:r>
      <w:proofErr w:type="spellEnd"/>
      <w:r>
        <w:t>‘ ihn leben</w:t>
      </w:r>
      <w:r>
        <w:br/>
        <w:t>In ihrem tollen Sinn;</w:t>
      </w:r>
      <w:r>
        <w:br/>
        <w:t>Und sind nun auch dahingegeben,</w:t>
      </w:r>
      <w:r>
        <w:br/>
        <w:t>zu leben ohne ihn.</w:t>
      </w:r>
      <w:r>
        <w:br/>
        <w:t>Der Reim des Lichtes und der Liebe,</w:t>
      </w:r>
      <w:r>
        <w:br/>
        <w:t>Den Gott in unsre Brust gelegt,</w:t>
      </w:r>
      <w:r>
        <w:br/>
        <w:t>Der seines Wesens Stempel trägt,</w:t>
      </w:r>
      <w:r>
        <w:br/>
        <w:t>Und sich in allen Menschen regt,</w:t>
      </w:r>
      <w:r>
        <w:br/>
        <w:t>Und der, wenn man ihn hegt und pflegt,</w:t>
      </w:r>
      <w:r>
        <w:br/>
        <w:t>Zu unserm Glücke freier schlägt,</w:t>
      </w:r>
      <w:r>
        <w:br/>
        <w:t xml:space="preserve">Als ob er aus dem Grabe sich </w:t>
      </w:r>
      <w:proofErr w:type="spellStart"/>
      <w:r>
        <w:t>erhübe</w:t>
      </w:r>
      <w:proofErr w:type="spellEnd"/>
      <w:r>
        <w:br/>
        <w:t>Der Keim des Lichtes und der Liebe</w:t>
      </w:r>
      <w:r>
        <w:br/>
        <w:t>Der ist in ihnen stumm und tot;</w:t>
      </w:r>
      <w:r>
        <w:br/>
        <w:t>Sie haben alles Große, alles Gute Spott.</w:t>
      </w:r>
      <w:r>
        <w:br/>
        <w:t>Sie beten Unsinn an, und tun dem Teufel Ehre,</w:t>
      </w:r>
      <w:r>
        <w:br/>
        <w:t>Und stellen Gräuel auf Altäre.</w:t>
      </w:r>
    </w:p>
    <w:p w14:paraId="305F232C" w14:textId="77777777" w:rsidR="008B0866" w:rsidRDefault="008B0866" w:rsidP="008B0866">
      <w:pPr>
        <w:pStyle w:val="StandardWeb"/>
        <w:spacing w:before="0" w:beforeAutospacing="0" w:after="150" w:afterAutospacing="0"/>
      </w:pPr>
      <w:r>
        <w:rPr>
          <w:rStyle w:val="Fett"/>
        </w:rPr>
        <w:t>Der Chor.</w:t>
      </w:r>
      <w:r>
        <w:br/>
        <w:t>Erbarm dich ihrer!</w:t>
      </w:r>
    </w:p>
    <w:p w14:paraId="6A660582" w14:textId="77777777" w:rsidR="003A7928" w:rsidRDefault="003A7928" w:rsidP="003A7928">
      <w:pPr>
        <w:pStyle w:val="berschrift1"/>
      </w:pPr>
      <w:r w:rsidRPr="003A7928">
        <w:t>Krieg und Friede</w:t>
      </w:r>
    </w:p>
    <w:p w14:paraId="66EE4E73" w14:textId="77777777" w:rsidR="003A7928" w:rsidRDefault="003A7928" w:rsidP="003A7928">
      <w:pPr>
        <w:pStyle w:val="StandardWeb"/>
        <w:spacing w:before="0" w:beforeAutospacing="0" w:after="150" w:afterAutospacing="0"/>
      </w:pPr>
      <w:r>
        <w:rPr>
          <w:rStyle w:val="Fett"/>
        </w:rPr>
        <w:t>Der Vorsänger:</w:t>
      </w:r>
    </w:p>
    <w:p w14:paraId="5F448624" w14:textId="77777777" w:rsidR="003A7928" w:rsidRDefault="003A7928" w:rsidP="003A7928">
      <w:pPr>
        <w:pStyle w:val="StandardWeb"/>
        <w:spacing w:before="0" w:beforeAutospacing="0" w:after="150" w:afterAutospacing="0"/>
      </w:pPr>
      <w:r>
        <w:t>Es ertönt ein Lied vom Frieden,</w:t>
      </w:r>
      <w:r>
        <w:br/>
        <w:t>Macht den Sängern Platz!</w:t>
      </w:r>
      <w:r>
        <w:br/>
        <w:t>Denn Er ist fürwahr hienieden</w:t>
      </w:r>
      <w:r>
        <w:br/>
        <w:t xml:space="preserve">Gar </w:t>
      </w:r>
      <w:proofErr w:type="spellStart"/>
      <w:r>
        <w:t>einn</w:t>
      </w:r>
      <w:proofErr w:type="spellEnd"/>
      <w:r>
        <w:t xml:space="preserve"> großer Schatz;</w:t>
      </w:r>
      <w:r>
        <w:br/>
        <w:t xml:space="preserve">Und zu Felde </w:t>
      </w:r>
      <w:proofErr w:type="spellStart"/>
      <w:r>
        <w:t>gehn</w:t>
      </w:r>
      <w:proofErr w:type="spellEnd"/>
      <w:r>
        <w:t xml:space="preserve"> und kriegen</w:t>
      </w:r>
      <w:r>
        <w:br/>
        <w:t>Ist kein Glück, und kein Vergnügen!</w:t>
      </w:r>
      <w:r>
        <w:br/>
        <w:t>Saget an!</w:t>
      </w:r>
      <w:r>
        <w:br/>
        <w:t>Saget an!</w:t>
      </w:r>
    </w:p>
    <w:p w14:paraId="62DAF04A" w14:textId="77777777" w:rsidR="003A7928" w:rsidRDefault="003A7928" w:rsidP="003A7928">
      <w:pPr>
        <w:pStyle w:val="StandardWeb"/>
        <w:spacing w:before="0" w:beforeAutospacing="0" w:after="150" w:afterAutospacing="0"/>
      </w:pPr>
      <w:r>
        <w:rPr>
          <w:rStyle w:val="Fett"/>
        </w:rPr>
        <w:t>Alle:</w:t>
      </w:r>
      <w:r>
        <w:br/>
        <w:t xml:space="preserve">Nicht zu Felde </w:t>
      </w:r>
      <w:proofErr w:type="spellStart"/>
      <w:r>
        <w:t>gehn</w:t>
      </w:r>
      <w:proofErr w:type="spellEnd"/>
      <w:r>
        <w:t xml:space="preserve"> und kriegen!</w:t>
      </w:r>
      <w:r>
        <w:br/>
        <w:t>Menschenblut</w:t>
      </w:r>
      <w:r>
        <w:br/>
        <w:t>Ist doch viel zu gut.</w:t>
      </w:r>
    </w:p>
    <w:p w14:paraId="04411F3A" w14:textId="77777777" w:rsidR="003A7928" w:rsidRDefault="003A7928" w:rsidP="003A7928">
      <w:pPr>
        <w:pStyle w:val="StandardWeb"/>
        <w:spacing w:before="0" w:beforeAutospacing="0" w:after="150" w:afterAutospacing="0"/>
      </w:pPr>
      <w:r>
        <w:rPr>
          <w:rStyle w:val="Fett"/>
        </w:rPr>
        <w:t>Der Vorsänger:</w:t>
      </w:r>
    </w:p>
    <w:p w14:paraId="5157AD77" w14:textId="77777777" w:rsidR="003A7928" w:rsidRDefault="003A7928" w:rsidP="003A7928">
      <w:pPr>
        <w:pStyle w:val="StandardWeb"/>
        <w:spacing w:before="0" w:beforeAutospacing="0" w:after="150" w:afterAutospacing="0"/>
      </w:pPr>
      <w:r>
        <w:t>Heißt zwar: Völker überwinden,</w:t>
      </w:r>
      <w:r>
        <w:br/>
        <w:t>Glorreich insgemein.</w:t>
      </w:r>
      <w:r>
        <w:br/>
      </w:r>
      <w:proofErr w:type="spellStart"/>
      <w:r>
        <w:t>Glor</w:t>
      </w:r>
      <w:proofErr w:type="spellEnd"/>
      <w:r>
        <w:t>-reich können wir’s nicht finden,</w:t>
      </w:r>
      <w:r>
        <w:br/>
      </w:r>
      <w:proofErr w:type="spellStart"/>
      <w:r>
        <w:t>Glor</w:t>
      </w:r>
      <w:proofErr w:type="spellEnd"/>
      <w:r>
        <w:t>-arm mag’s wohl sein.</w:t>
      </w:r>
      <w:r>
        <w:br/>
        <w:t>Ohne Not ist auch zu siegen</w:t>
      </w:r>
      <w:r>
        <w:br/>
        <w:t>Uns kein Glück, und kein Vergnügen.</w:t>
      </w:r>
      <w:r>
        <w:br/>
        <w:t>Saget an!</w:t>
      </w:r>
      <w:r>
        <w:br/>
        <w:t>Saget an!</w:t>
      </w:r>
    </w:p>
    <w:p w14:paraId="2BA68D51" w14:textId="77777777" w:rsidR="003A7928" w:rsidRDefault="003A7928" w:rsidP="003A7928">
      <w:pPr>
        <w:pStyle w:val="StandardWeb"/>
        <w:spacing w:before="0" w:beforeAutospacing="0" w:after="150" w:afterAutospacing="0"/>
      </w:pPr>
      <w:r>
        <w:rPr>
          <w:rStyle w:val="Fett"/>
        </w:rPr>
        <w:t>Alle:</w:t>
      </w:r>
    </w:p>
    <w:p w14:paraId="2F882329" w14:textId="77777777" w:rsidR="003A7928" w:rsidRDefault="003A7928" w:rsidP="003A7928">
      <w:pPr>
        <w:pStyle w:val="StandardWeb"/>
        <w:spacing w:before="0" w:beforeAutospacing="0" w:after="150" w:afterAutospacing="0"/>
      </w:pPr>
      <w:r>
        <w:t>Wollen ohne Not nicht siegen.</w:t>
      </w:r>
      <w:r>
        <w:br/>
        <w:t>Menschenblut</w:t>
      </w:r>
      <w:r>
        <w:br/>
        <w:t>Ist doch viel zu gut.</w:t>
      </w:r>
    </w:p>
    <w:p w14:paraId="14B9A15B" w14:textId="77777777" w:rsidR="003A7928" w:rsidRDefault="003A7928" w:rsidP="003A7928">
      <w:pPr>
        <w:pStyle w:val="StandardWeb"/>
        <w:spacing w:before="0" w:beforeAutospacing="0" w:after="150" w:afterAutospacing="0"/>
      </w:pPr>
      <w:r>
        <w:rPr>
          <w:rStyle w:val="Fett"/>
        </w:rPr>
        <w:t>Der Vorsänger:</w:t>
      </w:r>
    </w:p>
    <w:p w14:paraId="306FE226" w14:textId="77777777" w:rsidR="003A7928" w:rsidRDefault="003A7928" w:rsidP="003A7928">
      <w:pPr>
        <w:pStyle w:val="StandardWeb"/>
        <w:spacing w:before="0" w:beforeAutospacing="0" w:after="150" w:afterAutospacing="0"/>
      </w:pPr>
      <w:r>
        <w:t>Wenn der Fürst nur leibt und lebet</w:t>
      </w:r>
      <w:r>
        <w:br/>
        <w:t>Für den Untertan,</w:t>
      </w:r>
      <w:r>
        <w:br/>
        <w:t>Und das stille Hausglück schwebet</w:t>
      </w:r>
      <w:r>
        <w:br/>
        <w:t>Über Frau und Mann,</w:t>
      </w:r>
      <w:r>
        <w:br/>
        <w:t>Und die Kinder in der Wiegen</w:t>
      </w:r>
      <w:r>
        <w:br/>
        <w:t>Wohlgemut und sicher lieben!</w:t>
      </w:r>
      <w:r>
        <w:br/>
        <w:t>Saget an!</w:t>
      </w:r>
      <w:r>
        <w:br/>
        <w:t>Saget an!</w:t>
      </w:r>
    </w:p>
    <w:p w14:paraId="4F438739" w14:textId="77777777" w:rsidR="003A7928" w:rsidRDefault="003A7928" w:rsidP="003A7928">
      <w:pPr>
        <w:pStyle w:val="StandardWeb"/>
        <w:spacing w:before="0" w:beforeAutospacing="0" w:after="150" w:afterAutospacing="0"/>
      </w:pPr>
      <w:r>
        <w:rPr>
          <w:rStyle w:val="Fett"/>
        </w:rPr>
        <w:t>Alle:</w:t>
      </w:r>
    </w:p>
    <w:p w14:paraId="6CA7711E" w14:textId="77777777" w:rsidR="003A7928" w:rsidRDefault="003A7928" w:rsidP="003A7928">
      <w:pPr>
        <w:pStyle w:val="StandardWeb"/>
        <w:spacing w:before="0" w:beforeAutospacing="0" w:after="150" w:afterAutospacing="0"/>
      </w:pPr>
      <w:r>
        <w:t>Ja, du lieber Fürst! nicht kriegen!</w:t>
      </w:r>
      <w:r>
        <w:br/>
        <w:t>Menschenblut</w:t>
      </w:r>
      <w:r>
        <w:br/>
        <w:t>Ist doch viel zu gut!</w:t>
      </w:r>
    </w:p>
    <w:p w14:paraId="6EAB7CD0" w14:textId="77777777" w:rsidR="003A7928" w:rsidRDefault="003A7928" w:rsidP="003A7928">
      <w:pPr>
        <w:pStyle w:val="StandardWeb"/>
        <w:spacing w:before="0" w:beforeAutospacing="0" w:after="150" w:afterAutospacing="0"/>
      </w:pPr>
      <w:r>
        <w:rPr>
          <w:rStyle w:val="Fett"/>
        </w:rPr>
        <w:t>Der Vorsänger:</w:t>
      </w:r>
    </w:p>
    <w:p w14:paraId="43E02D93" w14:textId="77777777" w:rsidR="003A7928" w:rsidRDefault="003A7928" w:rsidP="003A7928">
      <w:pPr>
        <w:pStyle w:val="StandardWeb"/>
        <w:spacing w:before="0" w:beforeAutospacing="0" w:after="150" w:afterAutospacing="0"/>
      </w:pPr>
      <w:r>
        <w:t>Doch, wenn ohne Fug und Ehren</w:t>
      </w:r>
      <w:r>
        <w:br/>
        <w:t>Jemand trotzt, und droht</w:t>
      </w:r>
      <w:r>
        <w:br/>
        <w:t>Herd und Altar zu zerstören,</w:t>
      </w:r>
      <w:r>
        <w:br/>
        <w:t>– Not hat kein Gebot –</w:t>
      </w:r>
      <w:r>
        <w:br/>
        <w:t>Denn zu kriegen und zu siegen,</w:t>
      </w:r>
      <w:r>
        <w:br/>
        <w:t>Und zu schlagen, bis sie liegen!</w:t>
      </w:r>
      <w:r>
        <w:br/>
        <w:t>Saget an!</w:t>
      </w:r>
      <w:r>
        <w:br/>
        <w:t>Saget an!</w:t>
      </w:r>
    </w:p>
    <w:p w14:paraId="0A413D8B" w14:textId="77777777" w:rsidR="003A7928" w:rsidRDefault="003A7928" w:rsidP="003A7928">
      <w:pPr>
        <w:pStyle w:val="StandardWeb"/>
        <w:spacing w:before="0" w:beforeAutospacing="0" w:after="150" w:afterAutospacing="0"/>
      </w:pPr>
      <w:r>
        <w:rPr>
          <w:rStyle w:val="Fett"/>
        </w:rPr>
        <w:t>Alle:</w:t>
      </w:r>
    </w:p>
    <w:p w14:paraId="03E2A882" w14:textId="77777777" w:rsidR="003A7928" w:rsidRDefault="003A7928" w:rsidP="003A7928">
      <w:pPr>
        <w:pStyle w:val="StandardWeb"/>
        <w:spacing w:before="0" w:beforeAutospacing="0" w:after="150" w:afterAutospacing="0"/>
      </w:pPr>
      <w:r>
        <w:t>Das ist Recht, und ist Vergnügen</w:t>
      </w:r>
      <w:r>
        <w:br/>
        <w:t>Menschenblut</w:t>
      </w:r>
      <w:r>
        <w:br/>
        <w:t>Ist denn nicht zu gut!</w:t>
      </w:r>
    </w:p>
    <w:p w14:paraId="34493D96" w14:textId="77777777" w:rsidR="004138C4" w:rsidRDefault="004138C4" w:rsidP="004138C4">
      <w:pPr>
        <w:pStyle w:val="berschrift1"/>
      </w:pPr>
      <w:r w:rsidRPr="004138C4">
        <w:t>Kriegslied</w:t>
      </w:r>
    </w:p>
    <w:p w14:paraId="78CC6D5E" w14:textId="77777777" w:rsidR="004138C4" w:rsidRDefault="004138C4" w:rsidP="004138C4">
      <w:pPr>
        <w:pStyle w:val="StandardWeb"/>
        <w:spacing w:before="0" w:beforeAutospacing="0" w:after="150" w:afterAutospacing="0"/>
      </w:pPr>
      <w:r>
        <w:t>s ist Krieg! ’s ist Krieg! O Gottes Engel wehre,</w:t>
      </w:r>
      <w:r>
        <w:br/>
        <w:t>Und rede du darein!</w:t>
      </w:r>
      <w:r>
        <w:br/>
        <w:t>’s ist leider Krieg – und ich begehre</w:t>
      </w:r>
      <w:r>
        <w:br/>
        <w:t>Nicht schuld daran zu sein!</w:t>
      </w:r>
    </w:p>
    <w:p w14:paraId="558CB319" w14:textId="77777777" w:rsidR="004138C4" w:rsidRDefault="004138C4" w:rsidP="004138C4">
      <w:pPr>
        <w:pStyle w:val="StandardWeb"/>
        <w:spacing w:before="0" w:beforeAutospacing="0" w:after="150" w:afterAutospacing="0"/>
      </w:pPr>
      <w:r>
        <w:t>2. Was sollt ich machen, wenn im Schlaf mit Grämen</w:t>
      </w:r>
      <w:r>
        <w:br/>
        <w:t xml:space="preserve">Und blutig, bleich und </w:t>
      </w:r>
      <w:proofErr w:type="spellStart"/>
      <w:r>
        <w:t>blaß</w:t>
      </w:r>
      <w:proofErr w:type="spellEnd"/>
      <w:r>
        <w:t>,</w:t>
      </w:r>
      <w:r>
        <w:br/>
        <w:t xml:space="preserve">Die Geister der </w:t>
      </w:r>
      <w:proofErr w:type="spellStart"/>
      <w:r>
        <w:t>Erschlagnen</w:t>
      </w:r>
      <w:proofErr w:type="spellEnd"/>
      <w:r>
        <w:t xml:space="preserve"> zu mir kämen,</w:t>
      </w:r>
      <w:r>
        <w:br/>
        <w:t>Und vor mir weinten, was?</w:t>
      </w:r>
    </w:p>
    <w:p w14:paraId="11BF9AFB" w14:textId="77777777" w:rsidR="004138C4" w:rsidRDefault="004138C4" w:rsidP="004138C4">
      <w:pPr>
        <w:pStyle w:val="StandardWeb"/>
        <w:spacing w:before="0" w:beforeAutospacing="0" w:after="150" w:afterAutospacing="0"/>
      </w:pPr>
      <w:r>
        <w:t xml:space="preserve">3. Wenn </w:t>
      </w:r>
      <w:proofErr w:type="spellStart"/>
      <w:r>
        <w:t>wackre</w:t>
      </w:r>
      <w:proofErr w:type="spellEnd"/>
      <w:r>
        <w:t xml:space="preserve"> Männer, die sich Ehre suchten,</w:t>
      </w:r>
      <w:r>
        <w:br/>
        <w:t>Verstümmelt und halb tot</w:t>
      </w:r>
      <w:r>
        <w:br/>
        <w:t>Im Staub sich vor mir wälzten, und mir fluchten</w:t>
      </w:r>
      <w:r>
        <w:br/>
        <w:t>In ihrer Todesnot?</w:t>
      </w:r>
    </w:p>
    <w:p w14:paraId="7EA93AF0" w14:textId="77777777" w:rsidR="004138C4" w:rsidRDefault="004138C4" w:rsidP="004138C4">
      <w:pPr>
        <w:pStyle w:val="StandardWeb"/>
        <w:spacing w:before="0" w:beforeAutospacing="0" w:after="150" w:afterAutospacing="0"/>
      </w:pPr>
      <w:r>
        <w:t>4. Wenn tausend tausend Väter, Mütter, Bräute,</w:t>
      </w:r>
      <w:r>
        <w:br/>
        <w:t>So glücklich vor dem Krieg,</w:t>
      </w:r>
      <w:r>
        <w:br/>
        <w:t>Nun alle elend, alle arme Leute,</w:t>
      </w:r>
      <w:r>
        <w:br/>
        <w:t xml:space="preserve">Wehklagten </w:t>
      </w:r>
      <w:proofErr w:type="spellStart"/>
      <w:r>
        <w:t>uber</w:t>
      </w:r>
      <w:proofErr w:type="spellEnd"/>
      <w:r>
        <w:t xml:space="preserve"> mich?</w:t>
      </w:r>
    </w:p>
    <w:p w14:paraId="3D470C63" w14:textId="77777777" w:rsidR="004138C4" w:rsidRDefault="004138C4" w:rsidP="004138C4">
      <w:pPr>
        <w:pStyle w:val="StandardWeb"/>
        <w:spacing w:before="0" w:beforeAutospacing="0" w:after="150" w:afterAutospacing="0"/>
      </w:pPr>
      <w:r>
        <w:t>5. Wenn Hunger, böse Seuch‘ und ihre Nöten</w:t>
      </w:r>
      <w:r>
        <w:br/>
        <w:t>Freund, Freund und Feind ins Grab</w:t>
      </w:r>
      <w:r>
        <w:br/>
      </w:r>
      <w:proofErr w:type="spellStart"/>
      <w:r>
        <w:t>Versammleten</w:t>
      </w:r>
      <w:proofErr w:type="spellEnd"/>
      <w:r>
        <w:t>, und mir zu Ehren krähten</w:t>
      </w:r>
      <w:r>
        <w:br/>
        <w:t>Von einer Leich herab?</w:t>
      </w:r>
    </w:p>
    <w:p w14:paraId="69B30DE6" w14:textId="77777777" w:rsidR="004138C4" w:rsidRDefault="004138C4" w:rsidP="004138C4">
      <w:pPr>
        <w:pStyle w:val="StandardWeb"/>
        <w:spacing w:before="0" w:beforeAutospacing="0" w:after="150" w:afterAutospacing="0"/>
      </w:pPr>
      <w:r>
        <w:t xml:space="preserve">6. Was </w:t>
      </w:r>
      <w:proofErr w:type="spellStart"/>
      <w:r>
        <w:t>hülf</w:t>
      </w:r>
      <w:proofErr w:type="spellEnd"/>
      <w:r>
        <w:t xml:space="preserve"> mir </w:t>
      </w:r>
      <w:proofErr w:type="spellStart"/>
      <w:r>
        <w:t>Kron</w:t>
      </w:r>
      <w:proofErr w:type="spellEnd"/>
      <w:r>
        <w:t>‘ und Land und Gold und Ehre?</w:t>
      </w:r>
      <w:r>
        <w:br/>
        <w:t xml:space="preserve">Die könnten mich nicht </w:t>
      </w:r>
      <w:proofErr w:type="spellStart"/>
      <w:r>
        <w:t>freun</w:t>
      </w:r>
      <w:proofErr w:type="spellEnd"/>
      <w:r>
        <w:t>!</w:t>
      </w:r>
      <w:r>
        <w:br/>
        <w:t>’s ist leider Krieg – und ich begehre</w:t>
      </w:r>
      <w:r>
        <w:br/>
        <w:t>Nicht schuld daran zu sein!</w:t>
      </w:r>
    </w:p>
    <w:p w14:paraId="63A9DE6F" w14:textId="77777777" w:rsidR="00EE3194" w:rsidRDefault="00EE3194" w:rsidP="00EE3194">
      <w:pPr>
        <w:pStyle w:val="berschrift1"/>
      </w:pPr>
      <w:proofErr w:type="spellStart"/>
      <w:r w:rsidRPr="00EE3194">
        <w:t>Kron</w:t>
      </w:r>
      <w:proofErr w:type="spellEnd"/>
      <w:r w:rsidRPr="00EE3194">
        <w:t xml:space="preserve">‘ und </w:t>
      </w:r>
      <w:proofErr w:type="spellStart"/>
      <w:r w:rsidRPr="00EE3194">
        <w:t>Scepter</w:t>
      </w:r>
      <w:proofErr w:type="spellEnd"/>
      <w:r w:rsidRPr="00EE3194">
        <w:t>.</w:t>
      </w:r>
    </w:p>
    <w:p w14:paraId="06C7441C" w14:textId="77777777" w:rsidR="00EE3194" w:rsidRDefault="00EE3194" w:rsidP="00EE3194">
      <w:pPr>
        <w:pStyle w:val="StandardWeb"/>
        <w:spacing w:before="0" w:beforeAutospacing="0" w:after="150" w:afterAutospacing="0"/>
      </w:pPr>
      <w:r>
        <w:t>Die sind keine Menschen-Habe,</w:t>
      </w:r>
      <w:r>
        <w:br/>
        <w:t>Wie die Rede geht,</w:t>
      </w:r>
      <w:r>
        <w:br/>
        <w:t xml:space="preserve">Sind ursprünglich </w:t>
      </w:r>
      <w:proofErr w:type="spellStart"/>
      <w:r>
        <w:t>Himmel’s</w:t>
      </w:r>
      <w:proofErr w:type="spellEnd"/>
      <w:r>
        <w:t>-Gabe,</w:t>
      </w:r>
      <w:r>
        <w:br/>
        <w:t>Heiliges Gerät,</w:t>
      </w:r>
    </w:p>
    <w:p w14:paraId="258C9C59" w14:textId="77777777" w:rsidR="00EE3194" w:rsidRDefault="00EE3194" w:rsidP="00EE3194">
      <w:pPr>
        <w:pStyle w:val="StandardWeb"/>
        <w:spacing w:before="0" w:beforeAutospacing="0" w:after="150" w:afterAutospacing="0"/>
      </w:pPr>
      <w:r>
        <w:t>Damit Gott den König zieren,</w:t>
      </w:r>
      <w:r>
        <w:br/>
        <w:t>Und fein sanft und still,</w:t>
      </w:r>
      <w:r>
        <w:br/>
        <w:t>Durch ihn seine Welt berühren</w:t>
      </w:r>
      <w:r>
        <w:br/>
        <w:t>Und sie segnen will.</w:t>
      </w:r>
    </w:p>
    <w:p w14:paraId="1E56C253" w14:textId="77777777" w:rsidR="00EE3194" w:rsidRDefault="00EE3194" w:rsidP="00EE3194">
      <w:pPr>
        <w:pStyle w:val="StandardWeb"/>
        <w:spacing w:before="0" w:beforeAutospacing="0" w:after="150" w:afterAutospacing="0"/>
      </w:pPr>
      <w:r>
        <w:t>Jeder König sei des hehren</w:t>
      </w:r>
      <w:r>
        <w:br/>
        <w:t>Großen Rufes wert!</w:t>
      </w:r>
      <w:r>
        <w:br/>
        <w:t>Doch dann muss er nichts begehren,</w:t>
      </w:r>
      <w:r>
        <w:br/>
        <w:t>Was ein Mensch begehrt;</w:t>
      </w:r>
    </w:p>
    <w:p w14:paraId="0169A247" w14:textId="77777777" w:rsidR="00EE3194" w:rsidRDefault="00EE3194" w:rsidP="00EE3194">
      <w:pPr>
        <w:pStyle w:val="StandardWeb"/>
        <w:spacing w:before="0" w:beforeAutospacing="0" w:after="150" w:afterAutospacing="0"/>
      </w:pPr>
      <w:r>
        <w:t>Muss nicht seine Wege wandeln,</w:t>
      </w:r>
      <w:r>
        <w:br/>
        <w:t>Alles Eignen rein</w:t>
      </w:r>
      <w:r>
        <w:br/>
        <w:t>Nur vor Gott und mit Gott handeln,</w:t>
      </w:r>
      <w:r>
        <w:br/>
        <w:t>Sonst ist er nicht sein;</w:t>
      </w:r>
    </w:p>
    <w:p w14:paraId="4C833324" w14:textId="77777777" w:rsidR="00EE3194" w:rsidRDefault="00EE3194" w:rsidP="00EE3194">
      <w:pPr>
        <w:pStyle w:val="StandardWeb"/>
        <w:spacing w:before="0" w:beforeAutospacing="0" w:after="150" w:afterAutospacing="0"/>
      </w:pPr>
      <w:r>
        <w:t>Muss, wie Gott zu allen Zeiten,</w:t>
      </w:r>
      <w:r>
        <w:br/>
        <w:t>Nur barmherzig sein,</w:t>
      </w:r>
      <w:r>
        <w:br/>
        <w:t>Und nur Licht und Recht ausbreiten;</w:t>
      </w:r>
      <w:r>
        <w:br/>
        <w:t>Sonst ist er nicht sein;</w:t>
      </w:r>
    </w:p>
    <w:p w14:paraId="604DD281" w14:textId="77777777" w:rsidR="00EE3194" w:rsidRDefault="00EE3194" w:rsidP="00EE3194">
      <w:pPr>
        <w:pStyle w:val="StandardWeb"/>
        <w:spacing w:before="0" w:beforeAutospacing="0" w:after="150" w:afterAutospacing="0"/>
      </w:pPr>
      <w:r>
        <w:t>Und durch jede seiner Taten,</w:t>
      </w:r>
      <w:r>
        <w:br/>
        <w:t>Wo er das vergisst,</w:t>
      </w:r>
      <w:r>
        <w:br/>
        <w:t>Hat er Gott den Herrn verraten</w:t>
      </w:r>
      <w:r>
        <w:br/>
        <w:t>Dessen Bild er ist;</w:t>
      </w:r>
    </w:p>
    <w:p w14:paraId="24918FC8" w14:textId="77777777" w:rsidR="00EE3194" w:rsidRDefault="00EE3194" w:rsidP="00EE3194">
      <w:pPr>
        <w:pStyle w:val="StandardWeb"/>
        <w:spacing w:before="0" w:beforeAutospacing="0" w:after="150" w:afterAutospacing="0"/>
      </w:pPr>
      <w:r>
        <w:t>Und der Königliche Segen,</w:t>
      </w:r>
      <w:r>
        <w:br/>
        <w:t>Licht und Kraft und Glück,</w:t>
      </w:r>
      <w:r>
        <w:br/>
        <w:t>Kehrt zu dem, von dessentwegen</w:t>
      </w:r>
      <w:r>
        <w:br/>
        <w:t>Er sein war, zurück;</w:t>
      </w:r>
    </w:p>
    <w:p w14:paraId="7F45BB3A" w14:textId="77777777" w:rsidR="00EE3194" w:rsidRDefault="00EE3194" w:rsidP="00EE3194">
      <w:pPr>
        <w:pStyle w:val="StandardWeb"/>
        <w:spacing w:before="0" w:beforeAutospacing="0" w:after="150" w:afterAutospacing="0"/>
      </w:pPr>
      <w:r>
        <w:t>Kehrt zurück – der Geist entflieget,</w:t>
      </w:r>
      <w:r>
        <w:br/>
        <w:t>Weil ihm Leid geschah.</w:t>
      </w:r>
      <w:r>
        <w:br/>
        <w:t>Und die große Leiche lieget</w:t>
      </w:r>
      <w:r>
        <w:br/>
        <w:t>Zur Verwesung da.</w:t>
      </w:r>
    </w:p>
    <w:p w14:paraId="312C9C87" w14:textId="77777777" w:rsidR="00EE3194" w:rsidRDefault="00EE3194" w:rsidP="00EE3194">
      <w:pPr>
        <w:pStyle w:val="StandardWeb"/>
        <w:spacing w:before="0" w:beforeAutospacing="0" w:after="150" w:afterAutospacing="0"/>
      </w:pPr>
      <w:r>
        <w:t>Menschen Will‘ und Werk vergehet</w:t>
      </w:r>
      <w:r>
        <w:br/>
        <w:t>Wie die Wahrheit spricht;</w:t>
      </w:r>
      <w:r>
        <w:br/>
        <w:t>Was, mit Gott gereinigt, stehet</w:t>
      </w:r>
      <w:r>
        <w:br/>
        <w:t>Das vergehet nicht;</w:t>
      </w:r>
    </w:p>
    <w:p w14:paraId="177DB5A5" w14:textId="77777777" w:rsidR="00EE3194" w:rsidRDefault="00EE3194" w:rsidP="00EE3194">
      <w:pPr>
        <w:pStyle w:val="StandardWeb"/>
        <w:spacing w:before="0" w:beforeAutospacing="0" w:after="150" w:afterAutospacing="0"/>
      </w:pPr>
      <w:r>
        <w:t>Kann nicht überwunden werden,</w:t>
      </w:r>
      <w:r>
        <w:br/>
        <w:t xml:space="preserve">Und muss ewig </w:t>
      </w:r>
      <w:proofErr w:type="spellStart"/>
      <w:r>
        <w:t>steh’n</w:t>
      </w:r>
      <w:proofErr w:type="spellEnd"/>
      <w:r>
        <w:t>,</w:t>
      </w:r>
      <w:r>
        <w:br/>
        <w:t>Wie im Bimmel so auf Erden,</w:t>
      </w:r>
      <w:r>
        <w:br/>
        <w:t xml:space="preserve">Und die Welt wird </w:t>
      </w:r>
      <w:proofErr w:type="spellStart"/>
      <w:r>
        <w:t>seh’n</w:t>
      </w:r>
      <w:proofErr w:type="spellEnd"/>
      <w:r>
        <w:t>:</w:t>
      </w:r>
    </w:p>
    <w:p w14:paraId="4CAE432C" w14:textId="77777777" w:rsidR="00EE3194" w:rsidRDefault="00EE3194" w:rsidP="00EE3194">
      <w:pPr>
        <w:pStyle w:val="StandardWeb"/>
        <w:spacing w:before="0" w:beforeAutospacing="0" w:after="150" w:afterAutospacing="0"/>
      </w:pPr>
      <w:r>
        <w:t>Dass nicht Dünkel glücklich mache,</w:t>
      </w:r>
      <w:r>
        <w:br/>
        <w:t>Gottesfurcht und Scheu</w:t>
      </w:r>
      <w:r>
        <w:br/>
        <w:t>Ewiglich die große Sache</w:t>
      </w:r>
      <w:r>
        <w:br/>
        <w:t>Aller Menschen sei.</w:t>
      </w:r>
    </w:p>
    <w:p w14:paraId="4091A4B4" w14:textId="77777777" w:rsidR="00EE3194" w:rsidRDefault="00EE3194" w:rsidP="00EE3194">
      <w:pPr>
        <w:pStyle w:val="berschrift1"/>
      </w:pPr>
      <w:r w:rsidRPr="00EE3194">
        <w:t>Lied der Schulkinder an ihre kranke Wohltäterin.</w:t>
      </w:r>
    </w:p>
    <w:p w14:paraId="2E686F2C" w14:textId="77777777" w:rsidR="00EE3194" w:rsidRDefault="00EE3194" w:rsidP="00EE3194">
      <w:pPr>
        <w:pStyle w:val="StandardWeb"/>
        <w:spacing w:before="0" w:beforeAutospacing="0" w:after="150" w:afterAutospacing="0"/>
      </w:pPr>
      <w:r>
        <w:rPr>
          <w:rStyle w:val="Fett"/>
        </w:rPr>
        <w:t>Die Knaben.</w:t>
      </w:r>
    </w:p>
    <w:p w14:paraId="777DC665" w14:textId="77777777" w:rsidR="00EE3194" w:rsidRDefault="00EE3194" w:rsidP="00EE3194">
      <w:pPr>
        <w:pStyle w:val="StandardWeb"/>
        <w:spacing w:before="0" w:beforeAutospacing="0" w:after="150" w:afterAutospacing="0"/>
      </w:pPr>
      <w:r>
        <w:t>Einst unser Herr auf Erden war,</w:t>
      </w:r>
      <w:r>
        <w:br/>
        <w:t xml:space="preserve">Uns </w:t>
      </w:r>
      <w:proofErr w:type="spellStart"/>
      <w:r>
        <w:t>hergesandt</w:t>
      </w:r>
      <w:proofErr w:type="spellEnd"/>
      <w:r>
        <w:t xml:space="preserve"> von Gott;</w:t>
      </w:r>
      <w:r>
        <w:br/>
        <w:t>Der war ein Retter in Gefahr,</w:t>
      </w:r>
      <w:r>
        <w:br/>
        <w:t>Ein Helfer in der Not!</w:t>
      </w:r>
    </w:p>
    <w:p w14:paraId="2F31019C" w14:textId="77777777" w:rsidR="00EE3194" w:rsidRDefault="00EE3194" w:rsidP="00EE3194">
      <w:pPr>
        <w:pStyle w:val="StandardWeb"/>
        <w:spacing w:before="0" w:beforeAutospacing="0" w:after="150" w:afterAutospacing="0"/>
      </w:pPr>
      <w:r>
        <w:rPr>
          <w:rStyle w:val="Fett"/>
        </w:rPr>
        <w:t>Die Mädchen.</w:t>
      </w:r>
    </w:p>
    <w:p w14:paraId="06178D53" w14:textId="77777777" w:rsidR="00EE3194" w:rsidRDefault="00EE3194" w:rsidP="00EE3194">
      <w:pPr>
        <w:pStyle w:val="StandardWeb"/>
        <w:spacing w:before="0" w:beforeAutospacing="0" w:after="150" w:afterAutospacing="0"/>
      </w:pPr>
      <w:r>
        <w:t>Er zog umher von Haus zu Haus</w:t>
      </w:r>
      <w:r>
        <w:br/>
        <w:t>In niedriger Gestalt,</w:t>
      </w:r>
      <w:r>
        <w:br/>
        <w:t>Und eine Kraft ging von ihm aus,</w:t>
      </w:r>
      <w:r>
        <w:br/>
        <w:t xml:space="preserve">Die </w:t>
      </w:r>
      <w:proofErr w:type="spellStart"/>
      <w:r>
        <w:t>heilete</w:t>
      </w:r>
      <w:proofErr w:type="spellEnd"/>
      <w:r>
        <w:t xml:space="preserve"> die Welt.</w:t>
      </w:r>
    </w:p>
    <w:p w14:paraId="50955FD9" w14:textId="77777777" w:rsidR="00EE3194" w:rsidRDefault="00EE3194" w:rsidP="00EE3194">
      <w:pPr>
        <w:pStyle w:val="StandardWeb"/>
        <w:spacing w:before="0" w:beforeAutospacing="0" w:after="150" w:afterAutospacing="0"/>
      </w:pPr>
      <w:r>
        <w:rPr>
          <w:rStyle w:val="Fett"/>
        </w:rPr>
        <w:t>Die Knaben.</w:t>
      </w:r>
    </w:p>
    <w:p w14:paraId="0D8AF89A" w14:textId="77777777" w:rsidR="00EE3194" w:rsidRDefault="00EE3194" w:rsidP="00EE3194">
      <w:pPr>
        <w:pStyle w:val="StandardWeb"/>
        <w:spacing w:before="0" w:beforeAutospacing="0" w:after="150" w:afterAutospacing="0"/>
      </w:pPr>
      <w:r>
        <w:t xml:space="preserve">Wer elend war, blieb schüchtern </w:t>
      </w:r>
      <w:proofErr w:type="spellStart"/>
      <w:r>
        <w:t>steh’n</w:t>
      </w:r>
      <w:proofErr w:type="spellEnd"/>
      <w:r>
        <w:t>,</w:t>
      </w:r>
      <w:r>
        <w:br/>
        <w:t>Und klagte ihm sein Leid;</w:t>
      </w:r>
      <w:r>
        <w:br/>
        <w:t xml:space="preserve">Ein Wort, ein Blick … dann war’s </w:t>
      </w:r>
      <w:proofErr w:type="spellStart"/>
      <w:r>
        <w:t>gescheh’n</w:t>
      </w:r>
      <w:proofErr w:type="spellEnd"/>
      <w:r>
        <w:t>!</w:t>
      </w:r>
      <w:r>
        <w:br/>
        <w:t xml:space="preserve">Das war ’ne </w:t>
      </w:r>
      <w:proofErr w:type="spellStart"/>
      <w:r>
        <w:t>sel’ge</w:t>
      </w:r>
      <w:proofErr w:type="spellEnd"/>
      <w:r>
        <w:t xml:space="preserve"> Zeit.</w:t>
      </w:r>
    </w:p>
    <w:p w14:paraId="276FED96" w14:textId="77777777" w:rsidR="00EE3194" w:rsidRDefault="00EE3194" w:rsidP="00EE3194">
      <w:pPr>
        <w:pStyle w:val="StandardWeb"/>
        <w:spacing w:before="0" w:beforeAutospacing="0" w:after="150" w:afterAutospacing="0"/>
      </w:pPr>
      <w:r>
        <w:rPr>
          <w:rStyle w:val="Fett"/>
        </w:rPr>
        <w:t>Die Mädchen.</w:t>
      </w:r>
    </w:p>
    <w:p w14:paraId="0BFA4B78" w14:textId="77777777" w:rsidR="00EE3194" w:rsidRDefault="00EE3194" w:rsidP="00EE3194">
      <w:pPr>
        <w:pStyle w:val="StandardWeb"/>
        <w:spacing w:before="0" w:beforeAutospacing="0" w:after="150" w:afterAutospacing="0"/>
      </w:pPr>
      <w:r>
        <w:t>Wie kamen sie doch, jung und alt,</w:t>
      </w:r>
      <w:r>
        <w:br/>
        <w:t>Auf Bett‘ und Bahr‘ zu ihm!</w:t>
      </w:r>
      <w:r>
        <w:br/>
        <w:t>Und gingen alle alsobald</w:t>
      </w:r>
      <w:r>
        <w:br/>
        <w:t>Geholfen wieder heim.</w:t>
      </w:r>
    </w:p>
    <w:p w14:paraId="1C2DE202" w14:textId="77777777" w:rsidR="00EE3194" w:rsidRDefault="00EE3194" w:rsidP="00EE3194">
      <w:pPr>
        <w:pStyle w:val="StandardWeb"/>
        <w:spacing w:before="0" w:beforeAutospacing="0" w:after="150" w:afterAutospacing="0"/>
      </w:pPr>
      <w:r>
        <w:rPr>
          <w:rStyle w:val="Fett"/>
        </w:rPr>
        <w:t>Die Knaben.</w:t>
      </w:r>
    </w:p>
    <w:p w14:paraId="27442F09" w14:textId="77777777" w:rsidR="00EE3194" w:rsidRDefault="00EE3194" w:rsidP="00EE3194">
      <w:pPr>
        <w:pStyle w:val="StandardWeb"/>
        <w:spacing w:before="0" w:beforeAutospacing="0" w:after="150" w:afterAutospacing="0"/>
      </w:pPr>
      <w:r>
        <w:t>Geholfen gingen sie davon,</w:t>
      </w:r>
      <w:r>
        <w:br/>
        <w:t>Und fröhlich all‘ und frisch,</w:t>
      </w:r>
      <w:r>
        <w:br/>
        <w:t>Der „Knecht“, der „</w:t>
      </w:r>
      <w:proofErr w:type="spellStart"/>
      <w:r>
        <w:t>blindgeborne</w:t>
      </w:r>
      <w:proofErr w:type="spellEnd"/>
      <w:r>
        <w:t xml:space="preserve"> Sohn,“</w:t>
      </w:r>
      <w:r>
        <w:br/>
        <w:t xml:space="preserve">Das „Hündlein </w:t>
      </w:r>
      <w:proofErr w:type="spellStart"/>
      <w:r>
        <w:t>unter’m</w:t>
      </w:r>
      <w:proofErr w:type="spellEnd"/>
      <w:r>
        <w:t xml:space="preserve"> Tisch;“</w:t>
      </w:r>
    </w:p>
    <w:p w14:paraId="7DCD2A9B" w14:textId="77777777" w:rsidR="00EE3194" w:rsidRDefault="00EE3194" w:rsidP="00EE3194">
      <w:pPr>
        <w:pStyle w:val="StandardWeb"/>
        <w:spacing w:before="0" w:beforeAutospacing="0" w:after="150" w:afterAutospacing="0"/>
      </w:pPr>
      <w:r>
        <w:rPr>
          <w:rStyle w:val="Fett"/>
        </w:rPr>
        <w:t>Die Mädchen.</w:t>
      </w:r>
    </w:p>
    <w:p w14:paraId="42E8814E" w14:textId="77777777" w:rsidR="00EE3194" w:rsidRDefault="00EE3194" w:rsidP="00EE3194">
      <w:pPr>
        <w:pStyle w:val="StandardWeb"/>
        <w:spacing w:before="0" w:beforeAutospacing="0" w:after="150" w:afterAutospacing="0"/>
      </w:pPr>
      <w:r>
        <w:t>Der „arme Knabe, taub und stumm“,</w:t>
      </w:r>
      <w:r>
        <w:br/>
        <w:t>„Jairus Töchterlein“,</w:t>
      </w:r>
      <w:r>
        <w:br/>
        <w:t xml:space="preserve">„Der </w:t>
      </w:r>
      <w:proofErr w:type="spellStart"/>
      <w:r>
        <w:t>durch’s</w:t>
      </w:r>
      <w:proofErr w:type="spellEnd"/>
      <w:r>
        <w:t xml:space="preserve"> Dach zu </w:t>
      </w:r>
      <w:proofErr w:type="spellStart"/>
      <w:r>
        <w:t>Capernaum</w:t>
      </w:r>
      <w:proofErr w:type="spellEnd"/>
      <w:r>
        <w:br/>
        <w:t>Im Bette kam herein;“</w:t>
      </w:r>
    </w:p>
    <w:p w14:paraId="6CB5770F" w14:textId="77777777" w:rsidR="00EE3194" w:rsidRDefault="00EE3194" w:rsidP="00EE3194">
      <w:pPr>
        <w:pStyle w:val="StandardWeb"/>
        <w:spacing w:before="0" w:beforeAutospacing="0" w:after="150" w:afterAutospacing="0"/>
      </w:pPr>
      <w:r>
        <w:rPr>
          <w:rStyle w:val="Fett"/>
        </w:rPr>
        <w:t>Die Knaben.</w:t>
      </w:r>
    </w:p>
    <w:p w14:paraId="08A55F9B" w14:textId="77777777" w:rsidR="00EE3194" w:rsidRDefault="00EE3194" w:rsidP="00EE3194">
      <w:pPr>
        <w:pStyle w:val="StandardWeb"/>
        <w:spacing w:before="0" w:beforeAutospacing="0" w:after="150" w:afterAutospacing="0"/>
      </w:pPr>
      <w:r>
        <w:t>Und jene Frau, die all‘ ihr Gut</w:t>
      </w:r>
      <w:r>
        <w:br/>
        <w:t>Mit Ärzten schier vertan;</w:t>
      </w:r>
      <w:r>
        <w:br/>
        <w:t>Sie hatte nicht zu sprechen Mut,</w:t>
      </w:r>
      <w:r>
        <w:br/>
        <w:t>Und rührte heimlich an.</w:t>
      </w:r>
    </w:p>
    <w:p w14:paraId="4B51792D" w14:textId="77777777" w:rsidR="00EE3194" w:rsidRDefault="00EE3194" w:rsidP="00EE3194">
      <w:pPr>
        <w:pStyle w:val="StandardWeb"/>
        <w:spacing w:before="0" w:beforeAutospacing="0" w:after="150" w:afterAutospacing="0"/>
      </w:pPr>
      <w:r>
        <w:rPr>
          <w:rStyle w:val="Fett"/>
        </w:rPr>
        <w:t>Die Mädchen.</w:t>
      </w:r>
    </w:p>
    <w:p w14:paraId="0FA29236" w14:textId="77777777" w:rsidR="00EE3194" w:rsidRDefault="00EE3194" w:rsidP="00EE3194">
      <w:pPr>
        <w:pStyle w:val="StandardWeb"/>
        <w:spacing w:before="0" w:beforeAutospacing="0" w:after="150" w:afterAutospacing="0"/>
      </w:pPr>
      <w:r>
        <w:t>Sie stand und stand, und wagt‘ es kaum,</w:t>
      </w:r>
      <w:r>
        <w:br/>
        <w:t>Und trat von hinten her,</w:t>
      </w:r>
      <w:r>
        <w:br/>
        <w:t>Und rührte an des Kleides Saum</w:t>
      </w:r>
      <w:r>
        <w:br/>
        <w:t>und hatte ihr Begehr.</w:t>
      </w:r>
    </w:p>
    <w:p w14:paraId="6ACFD371" w14:textId="77777777" w:rsidR="00EE3194" w:rsidRDefault="00EE3194" w:rsidP="00EE3194">
      <w:pPr>
        <w:pStyle w:val="StandardWeb"/>
        <w:spacing w:before="0" w:beforeAutospacing="0" w:after="150" w:afterAutospacing="0"/>
      </w:pPr>
      <w:r>
        <w:rPr>
          <w:rStyle w:val="Fett"/>
        </w:rPr>
        <w:t>Die Knaben.</w:t>
      </w:r>
    </w:p>
    <w:p w14:paraId="41EF8E3C" w14:textId="77777777" w:rsidR="00EE3194" w:rsidRDefault="00EE3194" w:rsidP="00EE3194">
      <w:pPr>
        <w:pStyle w:val="StandardWeb"/>
        <w:spacing w:before="0" w:beforeAutospacing="0" w:after="150" w:afterAutospacing="0"/>
      </w:pPr>
      <w:r>
        <w:t>O, wär‘ er hier doch dieser Mann!</w:t>
      </w:r>
      <w:r>
        <w:br/>
        <w:t xml:space="preserve">Wir liefen gleich zur </w:t>
      </w:r>
      <w:proofErr w:type="spellStart"/>
      <w:r>
        <w:t>Stund</w:t>
      </w:r>
      <w:proofErr w:type="spellEnd"/>
      <w:r>
        <w:t>‘</w:t>
      </w:r>
      <w:r>
        <w:br/>
        <w:t>Für dich zu ihm, und rührten an –</w:t>
      </w:r>
      <w:r>
        <w:br/>
        <w:t>Und dann wärst du gesund!</w:t>
      </w:r>
    </w:p>
    <w:p w14:paraId="1E307B20" w14:textId="77777777" w:rsidR="00EE3194" w:rsidRDefault="00EE3194" w:rsidP="00EE3194">
      <w:pPr>
        <w:pStyle w:val="StandardWeb"/>
        <w:spacing w:before="0" w:beforeAutospacing="0" w:after="150" w:afterAutospacing="0"/>
      </w:pPr>
      <w:r>
        <w:rPr>
          <w:rStyle w:val="Fett"/>
        </w:rPr>
        <w:t>Die Mädchen.</w:t>
      </w:r>
    </w:p>
    <w:p w14:paraId="44F0409C" w14:textId="77777777" w:rsidR="00EE3194" w:rsidRDefault="00EE3194" w:rsidP="00EE3194">
      <w:pPr>
        <w:pStyle w:val="StandardWeb"/>
        <w:spacing w:before="0" w:beforeAutospacing="0" w:after="150" w:afterAutospacing="0"/>
      </w:pPr>
      <w:r>
        <w:t>O, wär‘ er hier doch, dieser Mann!</w:t>
      </w:r>
      <w:r>
        <w:br/>
        <w:t xml:space="preserve">Wir liefen gleich zur </w:t>
      </w:r>
      <w:proofErr w:type="spellStart"/>
      <w:r>
        <w:t>Stund</w:t>
      </w:r>
      <w:proofErr w:type="spellEnd"/>
      <w:r>
        <w:t>‘</w:t>
      </w:r>
      <w:r>
        <w:br/>
        <w:t>Für dich zu ihm, und rührten an –</w:t>
      </w:r>
      <w:r>
        <w:br/>
        <w:t>Und dann wärst du gesund!</w:t>
      </w:r>
    </w:p>
    <w:p w14:paraId="4FEB6D2C" w14:textId="77777777" w:rsidR="00EE3194" w:rsidRDefault="00EE3194" w:rsidP="00EE3194">
      <w:pPr>
        <w:pStyle w:val="StandardWeb"/>
        <w:spacing w:before="0" w:beforeAutospacing="0" w:after="150" w:afterAutospacing="0"/>
      </w:pPr>
      <w:r>
        <w:rPr>
          <w:rStyle w:val="Fett"/>
        </w:rPr>
        <w:t>Knaben und Mädchen.</w:t>
      </w:r>
    </w:p>
    <w:p w14:paraId="15C81C49" w14:textId="77777777" w:rsidR="00EE3194" w:rsidRDefault="00EE3194" w:rsidP="00EE3194">
      <w:pPr>
        <w:pStyle w:val="StandardWeb"/>
        <w:spacing w:before="0" w:beforeAutospacing="0" w:after="150" w:afterAutospacing="0"/>
      </w:pPr>
      <w:r>
        <w:t>Und dann wärst du gesund!</w:t>
      </w:r>
    </w:p>
    <w:p w14:paraId="3F74B1F2" w14:textId="77777777" w:rsidR="004138C4" w:rsidRDefault="004138C4" w:rsidP="004138C4">
      <w:pPr>
        <w:pStyle w:val="berschrift1"/>
      </w:pPr>
      <w:r w:rsidRPr="004138C4">
        <w:t>Mein Neujahrslied</w:t>
      </w:r>
    </w:p>
    <w:p w14:paraId="7ADB7829" w14:textId="77777777" w:rsidR="004138C4" w:rsidRDefault="004138C4" w:rsidP="004138C4">
      <w:pPr>
        <w:pStyle w:val="StandardWeb"/>
        <w:spacing w:before="0" w:beforeAutospacing="0" w:after="150" w:afterAutospacing="0"/>
      </w:pPr>
      <w:r>
        <w:t>Es war erst frühe Dämmerung</w:t>
      </w:r>
      <w:r>
        <w:br/>
        <w:t>Mit leisem Tagverkünden,</w:t>
      </w:r>
      <w:r>
        <w:br/>
        <w:t xml:space="preserve">Und nur noch eben hell </w:t>
      </w:r>
      <w:proofErr w:type="spellStart"/>
      <w:r>
        <w:t>genung</w:t>
      </w:r>
      <w:proofErr w:type="spellEnd"/>
      <w:r>
        <w:br/>
        <w:t>Sich durch den Wald zu finden.</w:t>
      </w:r>
    </w:p>
    <w:p w14:paraId="509DC8A3" w14:textId="77777777" w:rsidR="004138C4" w:rsidRDefault="004138C4" w:rsidP="004138C4">
      <w:pPr>
        <w:pStyle w:val="StandardWeb"/>
        <w:spacing w:before="0" w:beforeAutospacing="0" w:after="150" w:afterAutospacing="0"/>
      </w:pPr>
      <w:r>
        <w:t>Der Morgenstern stand linker Hand,</w:t>
      </w:r>
      <w:r>
        <w:br/>
        <w:t xml:space="preserve">Ich aber </w:t>
      </w:r>
      <w:proofErr w:type="spellStart"/>
      <w:r>
        <w:t>gieng</w:t>
      </w:r>
      <w:proofErr w:type="spellEnd"/>
      <w:r>
        <w:t xml:space="preserve"> und dachte</w:t>
      </w:r>
      <w:r>
        <w:br/>
        <w:t xml:space="preserve">Im </w:t>
      </w:r>
      <w:proofErr w:type="spellStart"/>
      <w:r>
        <w:t>Eichthal</w:t>
      </w:r>
      <w:proofErr w:type="spellEnd"/>
      <w:r>
        <w:t xml:space="preserve"> an mein Vaterland,</w:t>
      </w:r>
      <w:r>
        <w:br/>
        <w:t>Dem er ein Neujahr brachte.</w:t>
      </w:r>
    </w:p>
    <w:p w14:paraId="5026E5E9" w14:textId="77777777" w:rsidR="004138C4" w:rsidRDefault="004138C4" w:rsidP="004138C4">
      <w:pPr>
        <w:pStyle w:val="StandardWeb"/>
        <w:spacing w:before="0" w:beforeAutospacing="0" w:after="150" w:afterAutospacing="0"/>
      </w:pPr>
      <w:r>
        <w:t>Auch dacht‘ ich weiter: „so, und so,</w:t>
      </w:r>
      <w:r>
        <w:br/>
        <w:t>Das Jahr ist nun vergangen,</w:t>
      </w:r>
      <w:r>
        <w:br/>
        <w:t>Und du siehst, noch gesund und froh,</w:t>
      </w:r>
      <w:r>
        <w:br/>
        <w:t>Den schönen Stern dort prangen.</w:t>
      </w:r>
    </w:p>
    <w:p w14:paraId="7F4F0D88" w14:textId="77777777" w:rsidR="004138C4" w:rsidRDefault="004138C4" w:rsidP="004138C4">
      <w:pPr>
        <w:pStyle w:val="StandardWeb"/>
        <w:spacing w:before="0" w:beforeAutospacing="0" w:after="150" w:afterAutospacing="0"/>
      </w:pPr>
      <w:r>
        <w:t xml:space="preserve">Der ihm dort so zu </w:t>
      </w:r>
      <w:proofErr w:type="spellStart"/>
      <w:r>
        <w:t>stehn</w:t>
      </w:r>
      <w:proofErr w:type="spellEnd"/>
      <w:r>
        <w:t xml:space="preserve"> gebot</w:t>
      </w:r>
      <w:r>
        <w:br/>
      </w:r>
      <w:proofErr w:type="spellStart"/>
      <w:r>
        <w:t>Muß</w:t>
      </w:r>
      <w:proofErr w:type="spellEnd"/>
      <w:r>
        <w:t xml:space="preserve"> doch gern geben mögen!</w:t>
      </w:r>
      <w:r>
        <w:br/>
        <w:t>Sein Stern, Sein Thal, Sein Morgenroth,</w:t>
      </w:r>
      <w:r>
        <w:br/>
        <w:t>Rund um mich her Sein Segen!</w:t>
      </w:r>
    </w:p>
    <w:p w14:paraId="16C71E35" w14:textId="77777777" w:rsidR="004138C4" w:rsidRDefault="004138C4" w:rsidP="004138C4">
      <w:pPr>
        <w:pStyle w:val="StandardWeb"/>
        <w:spacing w:before="0" w:beforeAutospacing="0" w:after="150" w:afterAutospacing="0"/>
      </w:pPr>
      <w:r>
        <w:t>Und bald wird Seine Sonne hier</w:t>
      </w:r>
      <w:r>
        <w:br/>
        <w:t xml:space="preserve">Zum </w:t>
      </w:r>
      <w:proofErr w:type="spellStart"/>
      <w:r>
        <w:t>erstenmahl</w:t>
      </w:r>
      <w:proofErr w:type="spellEnd"/>
      <w:r>
        <w:t xml:space="preserve"> aufgehen!</w:t>
      </w:r>
      <w:r>
        <w:br/>
        <w:t>Das Herz im Leibe brannte mir,</w:t>
      </w:r>
      <w:r>
        <w:br/>
        <w:t xml:space="preserve">Ich </w:t>
      </w:r>
      <w:proofErr w:type="spellStart"/>
      <w:r>
        <w:t>mußte</w:t>
      </w:r>
      <w:proofErr w:type="spellEnd"/>
      <w:r>
        <w:t xml:space="preserve"> stille stehen,</w:t>
      </w:r>
    </w:p>
    <w:p w14:paraId="6FDE9E35" w14:textId="77777777" w:rsidR="004138C4" w:rsidRDefault="004138C4" w:rsidP="004138C4">
      <w:pPr>
        <w:pStyle w:val="StandardWeb"/>
        <w:spacing w:before="0" w:beforeAutospacing="0" w:after="150" w:afterAutospacing="0"/>
      </w:pPr>
      <w:r>
        <w:t>Und wankte wie ein Mensch im Traum</w:t>
      </w:r>
      <w:r>
        <w:br/>
        <w:t>Wenn ihn Gesichte drängen,</w:t>
      </w:r>
      <w:r>
        <w:br/>
        <w:t>Umarmte einen Eichenbaum</w:t>
      </w:r>
      <w:r>
        <w:br/>
        <w:t>Und blieb so an ihm hängen.</w:t>
      </w:r>
    </w:p>
    <w:p w14:paraId="4A6857FB" w14:textId="77777777" w:rsidR="004138C4" w:rsidRDefault="004138C4" w:rsidP="004138C4">
      <w:pPr>
        <w:pStyle w:val="StandardWeb"/>
        <w:spacing w:before="0" w:beforeAutospacing="0" w:after="150" w:afterAutospacing="0"/>
      </w:pPr>
      <w:r>
        <w:t xml:space="preserve">Auf </w:t>
      </w:r>
      <w:proofErr w:type="spellStart"/>
      <w:r>
        <w:t>einmahl</w:t>
      </w:r>
      <w:proofErr w:type="spellEnd"/>
      <w:r>
        <w:t xml:space="preserve"> hört ich’s wie Gesang,</w:t>
      </w:r>
      <w:r>
        <w:br/>
        <w:t>Und glänzend stiegs hernieder</w:t>
      </w:r>
      <w:r>
        <w:br/>
        <w:t>Und sprach, mit hellem hohen Klang,</w:t>
      </w:r>
      <w:r>
        <w:br/>
        <w:t xml:space="preserve">Das </w:t>
      </w:r>
      <w:proofErr w:type="spellStart"/>
      <w:r>
        <w:t>Waldthal</w:t>
      </w:r>
      <w:proofErr w:type="spellEnd"/>
      <w:r>
        <w:t xml:space="preserve"> sprach es wieder:</w:t>
      </w:r>
    </w:p>
    <w:p w14:paraId="2004146C" w14:textId="77777777" w:rsidR="004138C4" w:rsidRDefault="004138C4" w:rsidP="004138C4">
      <w:pPr>
        <w:pStyle w:val="StandardWeb"/>
        <w:spacing w:before="0" w:beforeAutospacing="0" w:after="150" w:afterAutospacing="0"/>
      </w:pPr>
      <w:r>
        <w:t>Der alten Barden Vaterland!</w:t>
      </w:r>
      <w:r>
        <w:br/>
        <w:t>Und auch der alten Treue!</w:t>
      </w:r>
      <w:r>
        <w:br/>
        <w:t xml:space="preserve">Dich, </w:t>
      </w:r>
      <w:proofErr w:type="spellStart"/>
      <w:r>
        <w:t>freyes</w:t>
      </w:r>
      <w:proofErr w:type="spellEnd"/>
      <w:r>
        <w:t xml:space="preserve"> </w:t>
      </w:r>
      <w:proofErr w:type="spellStart"/>
      <w:r>
        <w:t>unbezwungnes</w:t>
      </w:r>
      <w:proofErr w:type="spellEnd"/>
      <w:r>
        <w:t xml:space="preserve"> Land!</w:t>
      </w:r>
      <w:r>
        <w:br/>
        <w:t>Weiht Braga hier aufs Neue</w:t>
      </w:r>
    </w:p>
    <w:p w14:paraId="57903DB6" w14:textId="77777777" w:rsidR="004138C4" w:rsidRDefault="004138C4" w:rsidP="004138C4">
      <w:pPr>
        <w:pStyle w:val="StandardWeb"/>
        <w:spacing w:before="0" w:beforeAutospacing="0" w:after="150" w:afterAutospacing="0"/>
      </w:pPr>
      <w:r>
        <w:t>Zur Ahnentugend wieder ein!</w:t>
      </w:r>
      <w:r>
        <w:br/>
        <w:t>Und Friede deinen Hütten,</w:t>
      </w:r>
      <w:r>
        <w:br/>
        <w:t xml:space="preserve">Und deinem Volke </w:t>
      </w:r>
      <w:proofErr w:type="spellStart"/>
      <w:r>
        <w:t>Fröhlichseyn</w:t>
      </w:r>
      <w:proofErr w:type="spellEnd"/>
      <w:r>
        <w:t>,</w:t>
      </w:r>
      <w:r>
        <w:br/>
        <w:t>Und alte deutschen Sitten!</w:t>
      </w:r>
    </w:p>
    <w:p w14:paraId="539C5E16" w14:textId="77777777" w:rsidR="004138C4" w:rsidRDefault="004138C4" w:rsidP="004138C4">
      <w:pPr>
        <w:pStyle w:val="StandardWeb"/>
        <w:spacing w:before="0" w:beforeAutospacing="0" w:after="150" w:afterAutospacing="0"/>
      </w:pPr>
      <w:r>
        <w:t>Die Männer sollen, jung und alt!</w:t>
      </w:r>
      <w:r>
        <w:br/>
        <w:t xml:space="preserve">Gut </w:t>
      </w:r>
      <w:proofErr w:type="spellStart"/>
      <w:r>
        <w:t>vaterländ’sch</w:t>
      </w:r>
      <w:proofErr w:type="spellEnd"/>
      <w:r>
        <w:t xml:space="preserve"> und tüchtig</w:t>
      </w:r>
      <w:r>
        <w:br/>
        <w:t xml:space="preserve">Und bieder </w:t>
      </w:r>
      <w:proofErr w:type="spellStart"/>
      <w:r>
        <w:t>seyn</w:t>
      </w:r>
      <w:proofErr w:type="spellEnd"/>
      <w:r>
        <w:t xml:space="preserve"> und kühn und kalt,</w:t>
      </w:r>
      <w:r>
        <w:br/>
        <w:t>Die Weiber keusch und züchtig!</w:t>
      </w:r>
    </w:p>
    <w:p w14:paraId="30D24C35" w14:textId="77777777" w:rsidR="004138C4" w:rsidRDefault="004138C4" w:rsidP="004138C4">
      <w:pPr>
        <w:pStyle w:val="StandardWeb"/>
        <w:spacing w:before="0" w:beforeAutospacing="0" w:after="150" w:afterAutospacing="0"/>
      </w:pPr>
      <w:r>
        <w:t>Und deine Fürsten groß und gut!</w:t>
      </w:r>
      <w:r>
        <w:br/>
        <w:t>Und groß und gut die Fürsten!</w:t>
      </w:r>
      <w:r>
        <w:br/>
        <w:t>Die Deutschen lieben, und ihr Blut</w:t>
      </w:r>
      <w:r>
        <w:br/>
        <w:t>Nicht saugen, nicht Blut dürsten!</w:t>
      </w:r>
    </w:p>
    <w:p w14:paraId="0EC25B68" w14:textId="77777777" w:rsidR="004138C4" w:rsidRDefault="004138C4" w:rsidP="004138C4">
      <w:pPr>
        <w:pStyle w:val="StandardWeb"/>
        <w:spacing w:before="0" w:beforeAutospacing="0" w:after="150" w:afterAutospacing="0"/>
      </w:pPr>
      <w:r>
        <w:t xml:space="preserve">Gut </w:t>
      </w:r>
      <w:proofErr w:type="spellStart"/>
      <w:r>
        <w:t>seyn</w:t>
      </w:r>
      <w:proofErr w:type="spellEnd"/>
      <w:r>
        <w:t xml:space="preserve">! Gut </w:t>
      </w:r>
      <w:proofErr w:type="spellStart"/>
      <w:r>
        <w:t>seyn</w:t>
      </w:r>
      <w:proofErr w:type="spellEnd"/>
      <w:r>
        <w:t xml:space="preserve">! ist viel </w:t>
      </w:r>
      <w:proofErr w:type="spellStart"/>
      <w:r>
        <w:t>gethan</w:t>
      </w:r>
      <w:proofErr w:type="spellEnd"/>
      <w:r>
        <w:t>,</w:t>
      </w:r>
      <w:r>
        <w:br/>
        <w:t>Erobern, ist nur wenig;</w:t>
      </w:r>
      <w:r>
        <w:br/>
        <w:t xml:space="preserve">Der König </w:t>
      </w:r>
      <w:proofErr w:type="spellStart"/>
      <w:r>
        <w:t>sey</w:t>
      </w:r>
      <w:proofErr w:type="spellEnd"/>
      <w:r>
        <w:t xml:space="preserve"> der </w:t>
      </w:r>
      <w:proofErr w:type="spellStart"/>
      <w:r>
        <w:t>beßre</w:t>
      </w:r>
      <w:proofErr w:type="spellEnd"/>
      <w:r>
        <w:t xml:space="preserve"> Mann,</w:t>
      </w:r>
      <w:r>
        <w:br/>
        <w:t xml:space="preserve">Sonst </w:t>
      </w:r>
      <w:proofErr w:type="spellStart"/>
      <w:r>
        <w:t>sey</w:t>
      </w:r>
      <w:proofErr w:type="spellEnd"/>
      <w:r>
        <w:t xml:space="preserve"> der </w:t>
      </w:r>
      <w:proofErr w:type="spellStart"/>
      <w:r>
        <w:t>beßre</w:t>
      </w:r>
      <w:proofErr w:type="spellEnd"/>
      <w:r>
        <w:t>, König!</w:t>
      </w:r>
    </w:p>
    <w:p w14:paraId="51396991" w14:textId="77777777" w:rsidR="004138C4" w:rsidRDefault="004138C4" w:rsidP="004138C4">
      <w:pPr>
        <w:pStyle w:val="StandardWeb"/>
        <w:spacing w:before="0" w:beforeAutospacing="0" w:after="150" w:afterAutospacing="0"/>
      </w:pPr>
      <w:r>
        <w:t>Dein Dichter soll nicht ewig Wein</w:t>
      </w:r>
      <w:r>
        <w:br/>
        <w:t xml:space="preserve">Nicht ewig </w:t>
      </w:r>
      <w:proofErr w:type="spellStart"/>
      <w:r>
        <w:t>Amorn</w:t>
      </w:r>
      <w:proofErr w:type="spellEnd"/>
      <w:r>
        <w:t xml:space="preserve"> necken!</w:t>
      </w:r>
      <w:r>
        <w:br/>
        <w:t xml:space="preserve">Die Barden müssen Männer </w:t>
      </w:r>
      <w:proofErr w:type="spellStart"/>
      <w:r>
        <w:t>seyn</w:t>
      </w:r>
      <w:proofErr w:type="spellEnd"/>
      <w:r>
        <w:t>,</w:t>
      </w:r>
      <w:r>
        <w:br/>
        <w:t xml:space="preserve">Und Weise </w:t>
      </w:r>
      <w:proofErr w:type="spellStart"/>
      <w:r>
        <w:t>seyn</w:t>
      </w:r>
      <w:proofErr w:type="spellEnd"/>
      <w:r>
        <w:t>, nicht Gecken!</w:t>
      </w:r>
    </w:p>
    <w:p w14:paraId="2293AFC7" w14:textId="77777777" w:rsidR="004138C4" w:rsidRDefault="004138C4" w:rsidP="004138C4">
      <w:pPr>
        <w:pStyle w:val="StandardWeb"/>
        <w:spacing w:before="0" w:beforeAutospacing="0" w:after="150" w:afterAutospacing="0"/>
      </w:pPr>
      <w:r>
        <w:t>Ihr Kraftgesang soll Himmel an</w:t>
      </w:r>
      <w:r>
        <w:br/>
        <w:t xml:space="preserve">Mit Ungestüm sich </w:t>
      </w:r>
      <w:proofErr w:type="spellStart"/>
      <w:r>
        <w:t>reissen</w:t>
      </w:r>
      <w:proofErr w:type="spellEnd"/>
      <w:r>
        <w:t>! –</w:t>
      </w:r>
      <w:r>
        <w:br/>
        <w:t xml:space="preserve">Und du, </w:t>
      </w:r>
      <w:proofErr w:type="spellStart"/>
      <w:r>
        <w:t>Wandsbecker</w:t>
      </w:r>
      <w:proofErr w:type="spellEnd"/>
      <w:r>
        <w:t xml:space="preserve"> </w:t>
      </w:r>
      <w:proofErr w:type="spellStart"/>
      <w:r>
        <w:t>Leyermann</w:t>
      </w:r>
      <w:proofErr w:type="spellEnd"/>
      <w:r>
        <w:t>,</w:t>
      </w:r>
      <w:r>
        <w:br/>
        <w:t xml:space="preserve">Sollst Freund und Vetter </w:t>
      </w:r>
      <w:proofErr w:type="spellStart"/>
      <w:r>
        <w:t>heissen</w:t>
      </w:r>
      <w:proofErr w:type="spellEnd"/>
      <w:r>
        <w:t>!</w:t>
      </w:r>
    </w:p>
    <w:p w14:paraId="6717E73C" w14:textId="77777777" w:rsidR="003A7928" w:rsidRDefault="003A7928" w:rsidP="003A7928">
      <w:pPr>
        <w:pStyle w:val="berschrift1"/>
      </w:pPr>
      <w:r w:rsidRPr="003A7928">
        <w:t>Morgenlied eines Bauersmanns</w:t>
      </w:r>
    </w:p>
    <w:p w14:paraId="1B0EC3C3" w14:textId="77777777" w:rsidR="003A7928" w:rsidRDefault="003A7928" w:rsidP="003A7928">
      <w:pPr>
        <w:pStyle w:val="StandardWeb"/>
        <w:spacing w:before="0" w:beforeAutospacing="0" w:after="150" w:afterAutospacing="0"/>
      </w:pPr>
      <w:r>
        <w:t xml:space="preserve">Da </w:t>
      </w:r>
      <w:proofErr w:type="spellStart"/>
      <w:r>
        <w:t>kömmt</w:t>
      </w:r>
      <w:proofErr w:type="spellEnd"/>
      <w:r>
        <w:t xml:space="preserve"> die liebe Sonne wieder,</w:t>
      </w:r>
      <w:r>
        <w:br/>
        <w:t xml:space="preserve">Da </w:t>
      </w:r>
      <w:proofErr w:type="spellStart"/>
      <w:r>
        <w:t>kömmt</w:t>
      </w:r>
      <w:proofErr w:type="spellEnd"/>
      <w:r>
        <w:t xml:space="preserve"> sie wieder her!</w:t>
      </w:r>
      <w:r>
        <w:br/>
        <w:t>Sie schlummert nicht und wird nicht müder,</w:t>
      </w:r>
      <w:r>
        <w:br/>
        <w:t>Und läuft doch immer sehr.</w:t>
      </w:r>
    </w:p>
    <w:p w14:paraId="2078D6F3" w14:textId="77777777" w:rsidR="003A7928" w:rsidRDefault="003A7928" w:rsidP="003A7928">
      <w:pPr>
        <w:pStyle w:val="StandardWeb"/>
        <w:spacing w:before="0" w:beforeAutospacing="0" w:after="150" w:afterAutospacing="0"/>
      </w:pPr>
      <w:r>
        <w:t>Sie ist ein sonderliches Wesen,</w:t>
      </w:r>
      <w:r>
        <w:br/>
        <w:t>Wann morgens auf sie geht,</w:t>
      </w:r>
      <w:r>
        <w:br/>
        <w:t>Freut sich der Mensch und ist genesen</w:t>
      </w:r>
      <w:r>
        <w:br/>
        <w:t>Wie beim Altargerät.</w:t>
      </w:r>
    </w:p>
    <w:p w14:paraId="56DAEA37" w14:textId="77777777" w:rsidR="003A7928" w:rsidRDefault="003A7928" w:rsidP="003A7928">
      <w:pPr>
        <w:pStyle w:val="StandardWeb"/>
        <w:spacing w:before="0" w:beforeAutospacing="0" w:after="150" w:afterAutospacing="0"/>
      </w:pPr>
      <w:r>
        <w:t>Von ihr kommt Segen und Gedeihen,</w:t>
      </w:r>
      <w:r>
        <w:br/>
        <w:t>Sie macht die Saat so grün,</w:t>
      </w:r>
      <w:r>
        <w:br/>
        <w:t>Sie macht das weite Feld sich neuen,</w:t>
      </w:r>
      <w:r>
        <w:br/>
        <w:t xml:space="preserve">Und meine Bäume </w:t>
      </w:r>
      <w:proofErr w:type="spellStart"/>
      <w:r>
        <w:t>blühn</w:t>
      </w:r>
      <w:proofErr w:type="spellEnd"/>
      <w:r>
        <w:t>.</w:t>
      </w:r>
    </w:p>
    <w:p w14:paraId="275813D4" w14:textId="77777777" w:rsidR="003A7928" w:rsidRDefault="003A7928" w:rsidP="003A7928">
      <w:pPr>
        <w:pStyle w:val="StandardWeb"/>
        <w:spacing w:before="0" w:beforeAutospacing="0" w:after="150" w:afterAutospacing="0"/>
      </w:pPr>
      <w:r>
        <w:t>Und meine Kinder spielen drunter,</w:t>
      </w:r>
      <w:r>
        <w:br/>
        <w:t xml:space="preserve">Und tanzen ihren </w:t>
      </w:r>
      <w:proofErr w:type="spellStart"/>
      <w:r>
        <w:t>Reihn</w:t>
      </w:r>
      <w:proofErr w:type="spellEnd"/>
      <w:r>
        <w:t>,</w:t>
      </w:r>
      <w:r>
        <w:br/>
        <w:t>Sind frisch und rund und rot und munter,</w:t>
      </w:r>
      <w:r>
        <w:br/>
        <w:t>Und das macht all ihr Schein.</w:t>
      </w:r>
    </w:p>
    <w:p w14:paraId="78FD694E" w14:textId="77777777" w:rsidR="003A7928" w:rsidRDefault="003A7928" w:rsidP="003A7928">
      <w:pPr>
        <w:pStyle w:val="StandardWeb"/>
        <w:spacing w:before="0" w:beforeAutospacing="0" w:after="150" w:afterAutospacing="0"/>
      </w:pPr>
      <w:r>
        <w:t>Was hab‘ ich dir getan, du Sonne,</w:t>
      </w:r>
      <w:r>
        <w:br/>
      </w:r>
      <w:proofErr w:type="spellStart"/>
      <w:r>
        <w:t>Daß</w:t>
      </w:r>
      <w:proofErr w:type="spellEnd"/>
      <w:r>
        <w:t xml:space="preserve"> mir das widerfährt?</w:t>
      </w:r>
      <w:r>
        <w:br/>
        <w:t>Bringst jeden Tag mir neue Wonne,</w:t>
      </w:r>
      <w:r>
        <w:br/>
        <w:t>Und bin’s fürwahr nicht wert.</w:t>
      </w:r>
    </w:p>
    <w:p w14:paraId="2CBDC581" w14:textId="77777777" w:rsidR="003A7928" w:rsidRDefault="003A7928" w:rsidP="003A7928">
      <w:pPr>
        <w:pStyle w:val="StandardWeb"/>
        <w:spacing w:before="0" w:beforeAutospacing="0" w:after="150" w:afterAutospacing="0"/>
      </w:pPr>
      <w:r>
        <w:t>Du hast nicht menschliche Gebärde,</w:t>
      </w:r>
      <w:r>
        <w:br/>
        <w:t xml:space="preserve">Du </w:t>
      </w:r>
      <w:proofErr w:type="spellStart"/>
      <w:r>
        <w:t>issest</w:t>
      </w:r>
      <w:proofErr w:type="spellEnd"/>
      <w:r>
        <w:t xml:space="preserve"> nicht wie wir;</w:t>
      </w:r>
      <w:r>
        <w:br/>
        <w:t>Sonst holt‘ ich gleich von meiner Herde</w:t>
      </w:r>
      <w:r>
        <w:br/>
        <w:t>Ein Lamm und brächt‘ es dir,</w:t>
      </w:r>
    </w:p>
    <w:p w14:paraId="074EBC8F" w14:textId="77777777" w:rsidR="003A7928" w:rsidRDefault="003A7928" w:rsidP="003A7928">
      <w:pPr>
        <w:pStyle w:val="StandardWeb"/>
        <w:spacing w:before="0" w:beforeAutospacing="0" w:after="150" w:afterAutospacing="0"/>
      </w:pPr>
      <w:r>
        <w:t xml:space="preserve">Und </w:t>
      </w:r>
      <w:proofErr w:type="spellStart"/>
      <w:r>
        <w:t>stünd</w:t>
      </w:r>
      <w:proofErr w:type="spellEnd"/>
      <w:r>
        <w:t>‘ und schmeichelte von ferne:</w:t>
      </w:r>
      <w:r>
        <w:br/>
        <w:t>„</w:t>
      </w:r>
      <w:proofErr w:type="spellStart"/>
      <w:r>
        <w:t>Iß</w:t>
      </w:r>
      <w:proofErr w:type="spellEnd"/>
      <w:r>
        <w:t xml:space="preserve"> und erquicke dich,</w:t>
      </w:r>
      <w:r>
        <w:br/>
      </w:r>
      <w:proofErr w:type="spellStart"/>
      <w:r>
        <w:t>Iß</w:t>
      </w:r>
      <w:proofErr w:type="spellEnd"/>
      <w:r>
        <w:t xml:space="preserve">, liebe Sonn‘, ich </w:t>
      </w:r>
      <w:proofErr w:type="spellStart"/>
      <w:r>
        <w:t>geb</w:t>
      </w:r>
      <w:proofErr w:type="spellEnd"/>
      <w:r>
        <w:t>‘ es gerne,</w:t>
      </w:r>
      <w:r>
        <w:br/>
        <w:t>Und willst du mehr, so sprich.“</w:t>
      </w:r>
    </w:p>
    <w:p w14:paraId="72A4737E" w14:textId="77777777" w:rsidR="003A7928" w:rsidRDefault="003A7928" w:rsidP="003A7928">
      <w:pPr>
        <w:pStyle w:val="StandardWeb"/>
        <w:spacing w:before="0" w:beforeAutospacing="0" w:after="150" w:afterAutospacing="0"/>
      </w:pPr>
      <w:r>
        <w:t>Gott in dem blauen Himmel oben,</w:t>
      </w:r>
      <w:r>
        <w:br/>
        <w:t>Gott denn belohn‘ es dir!</w:t>
      </w:r>
      <w:r>
        <w:br/>
        <w:t>Ich aber will im Herzen loben</w:t>
      </w:r>
      <w:r>
        <w:br/>
        <w:t xml:space="preserve">Von deiner </w:t>
      </w:r>
      <w:proofErr w:type="spellStart"/>
      <w:r>
        <w:t>Güt</w:t>
      </w:r>
      <w:proofErr w:type="spellEnd"/>
      <w:r>
        <w:t>‘ und Zier.</w:t>
      </w:r>
    </w:p>
    <w:p w14:paraId="29EF95CC" w14:textId="77777777" w:rsidR="003A7928" w:rsidRDefault="003A7928" w:rsidP="003A7928">
      <w:pPr>
        <w:pStyle w:val="StandardWeb"/>
        <w:spacing w:before="0" w:beforeAutospacing="0" w:after="150" w:afterAutospacing="0"/>
      </w:pPr>
      <w:r>
        <w:t>Und weil wir ihn nicht sehen könne,</w:t>
      </w:r>
      <w:r>
        <w:br/>
        <w:t>Will ich wahrnehmen fein,</w:t>
      </w:r>
      <w:r>
        <w:br/>
        <w:t>Und an dem edlen Werk erkennen</w:t>
      </w:r>
      <w:r>
        <w:br/>
        <w:t xml:space="preserve">Wie freundlich er </w:t>
      </w:r>
      <w:proofErr w:type="spellStart"/>
      <w:r>
        <w:t>muß</w:t>
      </w:r>
      <w:proofErr w:type="spellEnd"/>
      <w:r>
        <w:t xml:space="preserve"> sein!</w:t>
      </w:r>
    </w:p>
    <w:p w14:paraId="675271AC" w14:textId="77777777" w:rsidR="003A7928" w:rsidRDefault="003A7928" w:rsidP="003A7928">
      <w:pPr>
        <w:pStyle w:val="StandardWeb"/>
        <w:spacing w:before="0" w:beforeAutospacing="0" w:after="150" w:afterAutospacing="0"/>
      </w:pPr>
      <w:r>
        <w:t>Oh! bis mir denn willkommen heut,</w:t>
      </w:r>
      <w:r>
        <w:br/>
        <w:t xml:space="preserve">Bis </w:t>
      </w:r>
      <w:proofErr w:type="spellStart"/>
      <w:r>
        <w:t>willkomm</w:t>
      </w:r>
      <w:proofErr w:type="spellEnd"/>
      <w:r>
        <w:t>, schöner Held!</w:t>
      </w:r>
      <w:r>
        <w:br/>
        <w:t xml:space="preserve">Und </w:t>
      </w:r>
      <w:proofErr w:type="spellStart"/>
      <w:r>
        <w:t>segn</w:t>
      </w:r>
      <w:proofErr w:type="spellEnd"/>
      <w:r>
        <w:t>‘ uns arme Bauersleute,</w:t>
      </w:r>
      <w:r>
        <w:br/>
        <w:t>Und unser Haus und Feld.</w:t>
      </w:r>
    </w:p>
    <w:p w14:paraId="60DFC706" w14:textId="77777777" w:rsidR="003A7928" w:rsidRDefault="003A7928" w:rsidP="003A7928">
      <w:pPr>
        <w:pStyle w:val="StandardWeb"/>
        <w:spacing w:before="0" w:beforeAutospacing="0" w:after="150" w:afterAutospacing="0"/>
      </w:pPr>
      <w:r>
        <w:t>Bring‘ unserm König heut‘ auch Freude,</w:t>
      </w:r>
      <w:r>
        <w:br/>
        <w:t>Und seiner Frau dazu.</w:t>
      </w:r>
      <w:r>
        <w:br/>
      </w:r>
      <w:proofErr w:type="spellStart"/>
      <w:r>
        <w:t>Segn</w:t>
      </w:r>
      <w:proofErr w:type="spellEnd"/>
      <w:r>
        <w:t>‘ ihn und tu ihm nichts zuleide,</w:t>
      </w:r>
      <w:r>
        <w:br/>
        <w:t>Und mach ihn mild wie du!</w:t>
      </w:r>
    </w:p>
    <w:p w14:paraId="7B3AFD92" w14:textId="77777777" w:rsidR="003A7928" w:rsidRDefault="003A7928" w:rsidP="003A7928">
      <w:pPr>
        <w:pStyle w:val="berschrift1"/>
      </w:pPr>
      <w:r w:rsidRPr="003A7928">
        <w:t>Nach der Krankheit</w:t>
      </w:r>
    </w:p>
    <w:p w14:paraId="211EB4BD" w14:textId="77777777" w:rsidR="003A7928" w:rsidRDefault="003A7928" w:rsidP="003A7928">
      <w:pPr>
        <w:pStyle w:val="StandardWeb"/>
        <w:spacing w:before="0" w:beforeAutospacing="0" w:after="150" w:afterAutospacing="0"/>
      </w:pPr>
      <w:r>
        <w:t>Ich lag und schlief, da fiel ein böses Fieber</w:t>
      </w:r>
      <w:r>
        <w:br/>
        <w:t>Im Schlaf auf mich daher,</w:t>
      </w:r>
      <w:r>
        <w:br/>
        <w:t>Und stach mir in der Brust und nach dem Rücken über,</w:t>
      </w:r>
      <w:r>
        <w:br/>
        <w:t>Und wütete fast sehr.</w:t>
      </w:r>
    </w:p>
    <w:p w14:paraId="32088350" w14:textId="77777777" w:rsidR="003A7928" w:rsidRDefault="003A7928" w:rsidP="003A7928">
      <w:pPr>
        <w:pStyle w:val="StandardWeb"/>
        <w:spacing w:before="0" w:beforeAutospacing="0" w:after="150" w:afterAutospacing="0"/>
      </w:pPr>
      <w:r>
        <w:t>Es sprachen Trost, die um mein Bette saßen,</w:t>
      </w:r>
      <w:r>
        <w:br/>
        <w:t>Lieb Weibel grämte sich,</w:t>
      </w:r>
      <w:r>
        <w:br/>
        <w:t>Ging auf und ab, wollt‘ sich nicht trösten lassen,</w:t>
      </w:r>
      <w:r>
        <w:br/>
        <w:t>Und weinte bitterlich.</w:t>
      </w:r>
    </w:p>
    <w:p w14:paraId="0BA266F0" w14:textId="77777777" w:rsidR="003A7928" w:rsidRDefault="003A7928" w:rsidP="003A7928">
      <w:pPr>
        <w:pStyle w:val="StandardWeb"/>
        <w:spacing w:before="0" w:beforeAutospacing="0" w:after="150" w:afterAutospacing="0"/>
      </w:pPr>
      <w:r>
        <w:t xml:space="preserve">Da kam Freund Hain: „Lieb Weib, </w:t>
      </w:r>
      <w:proofErr w:type="spellStart"/>
      <w:r>
        <w:t>mußt</w:t>
      </w:r>
      <w:proofErr w:type="spellEnd"/>
      <w:r>
        <w:t xml:space="preserve"> nicht so grämen,</w:t>
      </w:r>
      <w:r>
        <w:br/>
        <w:t>Ich bring‘ ihn sanft zur Ruh'“;</w:t>
      </w:r>
      <w:r>
        <w:br/>
        <w:t>Und trat ans Bett, mich in den Arm zu nehmen,</w:t>
      </w:r>
      <w:r>
        <w:br/>
        <w:t>Und lächelte dazu.</w:t>
      </w:r>
    </w:p>
    <w:p w14:paraId="7053B49D" w14:textId="77777777" w:rsidR="003A7928" w:rsidRDefault="003A7928" w:rsidP="003A7928">
      <w:pPr>
        <w:pStyle w:val="StandardWeb"/>
        <w:spacing w:before="0" w:beforeAutospacing="0" w:after="150" w:afterAutospacing="0"/>
      </w:pPr>
      <w:r>
        <w:t>Sei mir willkommen, sei gesegnet, Lieber!</w:t>
      </w:r>
      <w:r>
        <w:br/>
        <w:t>Weil du so lächelst; doch</w:t>
      </w:r>
      <w:r>
        <w:br/>
        <w:t>Doch, guter Hain, hör‘ an, darfst du vorüber,</w:t>
      </w:r>
      <w:r>
        <w:br/>
        <w:t xml:space="preserve">So geh und </w:t>
      </w:r>
      <w:proofErr w:type="spellStart"/>
      <w:r>
        <w:t>laß</w:t>
      </w:r>
      <w:proofErr w:type="spellEnd"/>
      <w:r>
        <w:t xml:space="preserve"> mich noch!</w:t>
      </w:r>
    </w:p>
    <w:p w14:paraId="5644EA6A" w14:textId="77777777" w:rsidR="003A7928" w:rsidRDefault="003A7928" w:rsidP="003A7928">
      <w:pPr>
        <w:pStyle w:val="StandardWeb"/>
        <w:spacing w:before="0" w:beforeAutospacing="0" w:after="150" w:afterAutospacing="0"/>
      </w:pPr>
      <w:r>
        <w:t>„Bist bange, Asmus? – Darf vorübergehen</w:t>
      </w:r>
      <w:r>
        <w:br/>
        <w:t>Auf dein Gebet und Wort.</w:t>
      </w:r>
      <w:r>
        <w:br/>
        <w:t>Leb also wohl, und bis auf Wiedersehen!“</w:t>
      </w:r>
      <w:r>
        <w:br/>
        <w:t>Und damit ging er fort.</w:t>
      </w:r>
    </w:p>
    <w:p w14:paraId="2CE1B642" w14:textId="77777777" w:rsidR="003A7928" w:rsidRDefault="003A7928" w:rsidP="003A7928">
      <w:pPr>
        <w:pStyle w:val="StandardWeb"/>
        <w:spacing w:before="0" w:beforeAutospacing="0" w:after="150" w:afterAutospacing="0"/>
      </w:pPr>
      <w:r>
        <w:t>Und ich genas! Wie sollt‘ ich Gott nicht loben!</w:t>
      </w:r>
      <w:r>
        <w:br/>
        <w:t>Die Erde ist doch schön,</w:t>
      </w:r>
      <w:r>
        <w:br/>
        <w:t>Ist herrlich doch wie seine Himmel oben,</w:t>
      </w:r>
      <w:r>
        <w:br/>
        <w:t xml:space="preserve">Und lustig drauf zu </w:t>
      </w:r>
      <w:proofErr w:type="spellStart"/>
      <w:r>
        <w:t>gehn</w:t>
      </w:r>
      <w:proofErr w:type="spellEnd"/>
      <w:r>
        <w:t>!</w:t>
      </w:r>
    </w:p>
    <w:p w14:paraId="6A19BBF8" w14:textId="77777777" w:rsidR="003A7928" w:rsidRDefault="003A7928" w:rsidP="003A7928">
      <w:pPr>
        <w:pStyle w:val="StandardWeb"/>
        <w:spacing w:before="0" w:beforeAutospacing="0" w:after="150" w:afterAutospacing="0"/>
      </w:pPr>
      <w:r>
        <w:t xml:space="preserve">Will mich denn </w:t>
      </w:r>
      <w:proofErr w:type="spellStart"/>
      <w:r>
        <w:t>freun</w:t>
      </w:r>
      <w:proofErr w:type="spellEnd"/>
      <w:r>
        <w:t xml:space="preserve"> noch, wenn auch Lebensmühe</w:t>
      </w:r>
      <w:r>
        <w:br/>
        <w:t xml:space="preserve">Mein wartet, will mich </w:t>
      </w:r>
      <w:proofErr w:type="spellStart"/>
      <w:r>
        <w:t>freun</w:t>
      </w:r>
      <w:proofErr w:type="spellEnd"/>
      <w:r>
        <w:t>!</w:t>
      </w:r>
      <w:r>
        <w:br/>
        <w:t xml:space="preserve">Und wenn du </w:t>
      </w:r>
      <w:proofErr w:type="spellStart"/>
      <w:r>
        <w:t>wiederkömmst</w:t>
      </w:r>
      <w:proofErr w:type="spellEnd"/>
      <w:r>
        <w:t>, spät oder frühe,</w:t>
      </w:r>
      <w:r>
        <w:br/>
        <w:t>So lächle wieder, Hain!</w:t>
      </w:r>
    </w:p>
    <w:p w14:paraId="5CE85D56" w14:textId="77777777" w:rsidR="004138C4" w:rsidRDefault="004138C4" w:rsidP="004138C4">
      <w:pPr>
        <w:pStyle w:val="berschrift1"/>
      </w:pPr>
      <w:r w:rsidRPr="004138C4">
        <w:t>Osterlied</w:t>
      </w:r>
    </w:p>
    <w:p w14:paraId="59519152" w14:textId="77777777" w:rsidR="004138C4" w:rsidRDefault="004138C4" w:rsidP="004138C4">
      <w:pPr>
        <w:pStyle w:val="StandardWeb"/>
        <w:spacing w:before="0" w:beforeAutospacing="0" w:after="150" w:afterAutospacing="0"/>
      </w:pPr>
      <w:r>
        <w:t>Das Grab ist leer, das Grab ist leer!</w:t>
      </w:r>
      <w:r>
        <w:br/>
        <w:t>Erstanden ist der Held!</w:t>
      </w:r>
      <w:r>
        <w:br/>
        <w:t>Das Leben ist des Todes Herr,</w:t>
      </w:r>
      <w:r>
        <w:br/>
        <w:t>Gerettet ist die Welt!</w:t>
      </w:r>
    </w:p>
    <w:p w14:paraId="2940D1E7" w14:textId="77777777" w:rsidR="004138C4" w:rsidRDefault="004138C4" w:rsidP="004138C4">
      <w:pPr>
        <w:pStyle w:val="StandardWeb"/>
        <w:spacing w:before="0" w:beforeAutospacing="0" w:after="150" w:afterAutospacing="0"/>
      </w:pPr>
      <w:r>
        <w:t xml:space="preserve">Die Schriftgelehrten </w:t>
      </w:r>
      <w:proofErr w:type="spellStart"/>
      <w:r>
        <w:t>hatten’s</w:t>
      </w:r>
      <w:proofErr w:type="spellEnd"/>
      <w:r>
        <w:t xml:space="preserve"> Müh‘</w:t>
      </w:r>
      <w:r>
        <w:br/>
        <w:t>Und wollten Weise sein;</w:t>
      </w:r>
      <w:r>
        <w:br/>
        <w:t>Sie hüteten das Grab und sie</w:t>
      </w:r>
      <w:r>
        <w:br/>
        <w:t>Versiegelten den Stein.</w:t>
      </w:r>
    </w:p>
    <w:p w14:paraId="36C15FF6" w14:textId="77777777" w:rsidR="004138C4" w:rsidRDefault="004138C4" w:rsidP="004138C4">
      <w:pPr>
        <w:pStyle w:val="StandardWeb"/>
        <w:spacing w:before="0" w:beforeAutospacing="0" w:after="150" w:afterAutospacing="0"/>
      </w:pPr>
      <w:r>
        <w:t>Doch ihre Weisheit, ihre List</w:t>
      </w:r>
      <w:r>
        <w:br/>
        <w:t>Zu Spott und Schande ward;</w:t>
      </w:r>
      <w:r>
        <w:br/>
        <w:t>Denn Gottes Weisheit höher ist</w:t>
      </w:r>
      <w:r>
        <w:br/>
        <w:t>Und einer andern Art.</w:t>
      </w:r>
    </w:p>
    <w:p w14:paraId="338B406D" w14:textId="77777777" w:rsidR="004138C4" w:rsidRDefault="004138C4" w:rsidP="004138C4">
      <w:pPr>
        <w:pStyle w:val="StandardWeb"/>
        <w:spacing w:before="0" w:beforeAutospacing="0" w:after="150" w:afterAutospacing="0"/>
      </w:pPr>
      <w:r>
        <w:t>Sie kannten nicht den Weg, den Gott</w:t>
      </w:r>
      <w:r>
        <w:br/>
        <w:t>In seinen Werken geht;</w:t>
      </w:r>
      <w:r>
        <w:br/>
        <w:t xml:space="preserve">Und </w:t>
      </w:r>
      <w:proofErr w:type="spellStart"/>
      <w:r>
        <w:t>daß</w:t>
      </w:r>
      <w:proofErr w:type="spellEnd"/>
      <w:r>
        <w:t xml:space="preserve"> nach Marter und nach Tod</w:t>
      </w:r>
      <w:r>
        <w:br/>
        <w:t>Das Leben aufersteht.</w:t>
      </w:r>
    </w:p>
    <w:p w14:paraId="00336A32" w14:textId="77777777" w:rsidR="004138C4" w:rsidRDefault="004138C4" w:rsidP="004138C4">
      <w:pPr>
        <w:pStyle w:val="StandardWeb"/>
        <w:spacing w:before="0" w:beforeAutospacing="0" w:after="150" w:afterAutospacing="0"/>
      </w:pPr>
      <w:r>
        <w:t>Gott gab der Welt, wie Moses lehrt,</w:t>
      </w:r>
      <w:r>
        <w:br/>
        <w:t>Im Paradies sein Wort;</w:t>
      </w:r>
      <w:r>
        <w:br/>
        <w:t>Und seitdem ging es ungestört</w:t>
      </w:r>
      <w:r>
        <w:br/>
        <w:t>Im Stillen heimlich fort.</w:t>
      </w:r>
    </w:p>
    <w:p w14:paraId="4F7DB669" w14:textId="77777777" w:rsidR="004138C4" w:rsidRDefault="004138C4" w:rsidP="004138C4">
      <w:pPr>
        <w:pStyle w:val="StandardWeb"/>
        <w:spacing w:before="0" w:beforeAutospacing="0" w:after="150" w:afterAutospacing="0"/>
      </w:pPr>
      <w:r>
        <w:t xml:space="preserve">Bis </w:t>
      </w:r>
      <w:proofErr w:type="spellStart"/>
      <w:r>
        <w:t>daß</w:t>
      </w:r>
      <w:proofErr w:type="spellEnd"/>
      <w:r>
        <w:t xml:space="preserve"> die Zeit erfüllet war —</w:t>
      </w:r>
      <w:r>
        <w:br/>
        <w:t xml:space="preserve">Die Himmel </w:t>
      </w:r>
      <w:proofErr w:type="spellStart"/>
      <w:r>
        <w:t>fei’rten</w:t>
      </w:r>
      <w:proofErr w:type="spellEnd"/>
      <w:r>
        <w:t xml:space="preserve"> schon —</w:t>
      </w:r>
      <w:r>
        <w:br/>
        <w:t>Da kam’s zu Tage, da gebar</w:t>
      </w:r>
      <w:r>
        <w:br/>
        <w:t>Die Jungfrau ihren Sohn.</w:t>
      </w:r>
    </w:p>
    <w:p w14:paraId="24CBC778" w14:textId="77777777" w:rsidR="004138C4" w:rsidRDefault="004138C4" w:rsidP="004138C4">
      <w:pPr>
        <w:pStyle w:val="StandardWeb"/>
        <w:spacing w:before="0" w:beforeAutospacing="0" w:after="150" w:afterAutospacing="0"/>
      </w:pPr>
      <w:r>
        <w:t>Den Seligmacher Hoch und hehr</w:t>
      </w:r>
      <w:r>
        <w:br/>
        <w:t>Und Gottes Wesens voll,</w:t>
      </w:r>
      <w:r>
        <w:br/>
        <w:t>Ging er in Knechtsgestalt einher,</w:t>
      </w:r>
      <w:r>
        <w:br/>
        <w:t>Tat Wunder und tat wohl.</w:t>
      </w:r>
    </w:p>
    <w:p w14:paraId="38B008FB" w14:textId="77777777" w:rsidR="004138C4" w:rsidRDefault="004138C4" w:rsidP="004138C4">
      <w:pPr>
        <w:pStyle w:val="StandardWeb"/>
        <w:spacing w:before="0" w:beforeAutospacing="0" w:after="150" w:afterAutospacing="0"/>
      </w:pPr>
      <w:r>
        <w:t>Und ward verachtet und verkannt,</w:t>
      </w:r>
      <w:r>
        <w:br/>
        <w:t>Gemartert und verklagt,</w:t>
      </w:r>
      <w:r>
        <w:br/>
        <w:t>Und starb am Kreuz durch Menschenhand;</w:t>
      </w:r>
      <w:r>
        <w:br/>
        <w:t>Wie er vorher gesagt.</w:t>
      </w:r>
    </w:p>
    <w:p w14:paraId="54555C79" w14:textId="77777777" w:rsidR="004138C4" w:rsidRDefault="004138C4" w:rsidP="004138C4">
      <w:pPr>
        <w:pStyle w:val="StandardWeb"/>
        <w:spacing w:before="0" w:beforeAutospacing="0" w:after="150" w:afterAutospacing="0"/>
      </w:pPr>
      <w:r>
        <w:t>Und ward begraben und beweint,</w:t>
      </w:r>
      <w:r>
        <w:br/>
        <w:t>Als sei er tot, allein</w:t>
      </w:r>
      <w:r>
        <w:br/>
        <w:t>Er lebt, nun Gott und Mensch vereint,</w:t>
      </w:r>
      <w:r>
        <w:br/>
        <w:t>Und alle Macht ist sein.</w:t>
      </w:r>
    </w:p>
    <w:p w14:paraId="69C97F3F" w14:textId="77777777" w:rsidR="004138C4" w:rsidRDefault="004138C4" w:rsidP="004138C4">
      <w:pPr>
        <w:pStyle w:val="StandardWeb"/>
        <w:spacing w:before="0" w:beforeAutospacing="0" w:after="150" w:afterAutospacing="0"/>
      </w:pPr>
      <w:r>
        <w:t>Halleluja! das Grab ist leer!</w:t>
      </w:r>
      <w:r>
        <w:br/>
        <w:t>Gerettet ist die Welt,</w:t>
      </w:r>
      <w:r>
        <w:br/>
        <w:t>Das Leben ist des Todes Herr!</w:t>
      </w:r>
      <w:r>
        <w:br/>
        <w:t>Erstanden ist der Held!</w:t>
      </w:r>
    </w:p>
    <w:p w14:paraId="56C4AB8D" w14:textId="77777777" w:rsidR="00EE3194" w:rsidRDefault="00EE3194" w:rsidP="00EE3194">
      <w:pPr>
        <w:pStyle w:val="berschrift1"/>
      </w:pPr>
      <w:r w:rsidRPr="00EE3194">
        <w:t>P und C bei dem Begräbnis ihres I</w:t>
      </w:r>
    </w:p>
    <w:p w14:paraId="51F61D35" w14:textId="77777777" w:rsidR="00EE3194" w:rsidRDefault="00EE3194" w:rsidP="00EE3194">
      <w:pPr>
        <w:pStyle w:val="StandardWeb"/>
        <w:spacing w:before="0" w:beforeAutospacing="0" w:after="150" w:afterAutospacing="0"/>
      </w:pPr>
      <w:r>
        <w:t xml:space="preserve">So wie ein </w:t>
      </w:r>
      <w:proofErr w:type="spellStart"/>
      <w:r>
        <w:t>Ackersmann</w:t>
      </w:r>
      <w:proofErr w:type="spellEnd"/>
      <w:r>
        <w:t xml:space="preserve"> die Saat</w:t>
      </w:r>
      <w:r>
        <w:br/>
        <w:t>Auf seinen Acker streuet,</w:t>
      </w:r>
      <w:r>
        <w:br/>
        <w:t xml:space="preserve">Und, wenn er sie </w:t>
      </w:r>
      <w:proofErr w:type="spellStart"/>
      <w:r>
        <w:t>gestreuet</w:t>
      </w:r>
      <w:proofErr w:type="spellEnd"/>
      <w:r>
        <w:t xml:space="preserve"> hat,</w:t>
      </w:r>
      <w:r>
        <w:br/>
        <w:t>Sich auf die Ernte freuet;</w:t>
      </w:r>
    </w:p>
    <w:p w14:paraId="69CB640D" w14:textId="77777777" w:rsidR="00EE3194" w:rsidRDefault="00EE3194" w:rsidP="00EE3194">
      <w:pPr>
        <w:pStyle w:val="StandardWeb"/>
        <w:spacing w:before="0" w:beforeAutospacing="0" w:after="150" w:afterAutospacing="0"/>
      </w:pPr>
      <w:r>
        <w:t>So freuen auch mit Tränen wir</w:t>
      </w:r>
      <w:r>
        <w:br/>
        <w:t xml:space="preserve">Uns auf den </w:t>
      </w:r>
      <w:proofErr w:type="spellStart"/>
      <w:r>
        <w:t>Erntetag</w:t>
      </w:r>
      <w:proofErr w:type="spellEnd"/>
      <w:r>
        <w:t>,</w:t>
      </w:r>
      <w:r>
        <w:br/>
        <w:t>Und bringen unsern Knaben hier</w:t>
      </w:r>
      <w:r>
        <w:br/>
        <w:t>Hin in sein Schlafgemach;</w:t>
      </w:r>
    </w:p>
    <w:p w14:paraId="3ACA32D8" w14:textId="77777777" w:rsidR="00EE3194" w:rsidRDefault="00EE3194" w:rsidP="00EE3194">
      <w:pPr>
        <w:pStyle w:val="StandardWeb"/>
        <w:spacing w:before="0" w:beforeAutospacing="0" w:after="150" w:afterAutospacing="0"/>
      </w:pPr>
      <w:r>
        <w:t>Dass er nach Ungemach und Not,</w:t>
      </w:r>
      <w:r>
        <w:br/>
        <w:t>Die langsam ihn verzehrt,</w:t>
      </w:r>
      <w:r>
        <w:br/>
        <w:t>Nun Ruhe habe, bis ihn Gott</w:t>
      </w:r>
      <w:r>
        <w:br/>
        <w:t>In seiner Ruhe stört;</w:t>
      </w:r>
    </w:p>
    <w:p w14:paraId="7A0D666D" w14:textId="77777777" w:rsidR="00EE3194" w:rsidRDefault="00EE3194" w:rsidP="00EE3194">
      <w:pPr>
        <w:pStyle w:val="StandardWeb"/>
        <w:spacing w:before="0" w:beforeAutospacing="0" w:after="150" w:afterAutospacing="0"/>
      </w:pPr>
      <w:r>
        <w:t>Wenn die Triumphposaune schallt,</w:t>
      </w:r>
      <w:r>
        <w:br/>
        <w:t>Und er in seiner Gruft</w:t>
      </w:r>
      <w:r>
        <w:br/>
        <w:t>Die Stimme hört, die mit Gewalt</w:t>
      </w:r>
      <w:r>
        <w:br/>
        <w:t>Durch alle Gräber ruft;</w:t>
      </w:r>
    </w:p>
    <w:p w14:paraId="6F1F5B41" w14:textId="77777777" w:rsidR="00EE3194" w:rsidRDefault="00EE3194" w:rsidP="00EE3194">
      <w:pPr>
        <w:pStyle w:val="StandardWeb"/>
        <w:spacing w:before="0" w:beforeAutospacing="0" w:after="150" w:afterAutospacing="0"/>
      </w:pPr>
      <w:r>
        <w:t>Und dann hervor geht, jung und schön,</w:t>
      </w:r>
      <w:r>
        <w:br/>
        <w:t>Nachdem es Gott gefällt;</w:t>
      </w:r>
      <w:r>
        <w:br/>
        <w:t xml:space="preserve">Und wir ihn fröhlich </w:t>
      </w:r>
      <w:proofErr w:type="spellStart"/>
      <w:r>
        <w:t>wiederseh’n</w:t>
      </w:r>
      <w:proofErr w:type="spellEnd"/>
      <w:r>
        <w:t>,</w:t>
      </w:r>
      <w:r>
        <w:br/>
        <w:t>In einer bessern Welt,</w:t>
      </w:r>
    </w:p>
    <w:p w14:paraId="20FCCFF7" w14:textId="77777777" w:rsidR="00EE3194" w:rsidRDefault="00EE3194" w:rsidP="00EE3194">
      <w:pPr>
        <w:pStyle w:val="StandardWeb"/>
        <w:spacing w:before="0" w:beforeAutospacing="0" w:after="150" w:afterAutospacing="0"/>
      </w:pPr>
      <w:r>
        <w:t xml:space="preserve">Wie wir ihn hier in Elend </w:t>
      </w:r>
      <w:proofErr w:type="spellStart"/>
      <w:r>
        <w:t>sah’n</w:t>
      </w:r>
      <w:proofErr w:type="spellEnd"/>
      <w:r>
        <w:t>,</w:t>
      </w:r>
      <w:r>
        <w:br/>
        <w:t>Und er uns ungetrübt,</w:t>
      </w:r>
      <w:r>
        <w:br/>
        <w:t>Uns ohne Ende lieben kann,</w:t>
      </w:r>
      <w:r>
        <w:br/>
        <w:t>Wie er uns hier geliebt.</w:t>
      </w:r>
    </w:p>
    <w:p w14:paraId="1DC2FA3E" w14:textId="77777777" w:rsidR="00EE3194" w:rsidRDefault="00EE3194" w:rsidP="00EE3194">
      <w:pPr>
        <w:pStyle w:val="StandardWeb"/>
        <w:spacing w:before="0" w:beforeAutospacing="0" w:after="150" w:afterAutospacing="0"/>
      </w:pPr>
      <w:r>
        <w:t>Schlaf‘ wohl denn, bis die Stimme ruft!</w:t>
      </w:r>
      <w:r>
        <w:br/>
        <w:t>Wir gönnen dir dein Glück,</w:t>
      </w:r>
      <w:r>
        <w:br/>
        <w:t>Und geben heim von deiner Gruft,</w:t>
      </w:r>
      <w:r>
        <w:br/>
        <w:t>Und lassen dich zurück.</w:t>
      </w:r>
    </w:p>
    <w:p w14:paraId="0775C5FD" w14:textId="77777777" w:rsidR="003A7928" w:rsidRDefault="003A7928" w:rsidP="003A7928">
      <w:pPr>
        <w:pStyle w:val="berschrift1"/>
      </w:pPr>
      <w:proofErr w:type="spellStart"/>
      <w:r w:rsidRPr="003A7928">
        <w:t>Phidile</w:t>
      </w:r>
      <w:proofErr w:type="spellEnd"/>
    </w:p>
    <w:p w14:paraId="4C393646" w14:textId="77777777" w:rsidR="003A7928" w:rsidRDefault="003A7928" w:rsidP="003A7928">
      <w:pPr>
        <w:pStyle w:val="StandardWeb"/>
        <w:spacing w:before="0" w:beforeAutospacing="0" w:after="150" w:afterAutospacing="0"/>
      </w:pPr>
      <w:r>
        <w:t>Ich war erst sechzehn Sommer alt,</w:t>
      </w:r>
      <w:r>
        <w:br/>
        <w:t>Unschuldig und nichts weiter</w:t>
      </w:r>
      <w:r>
        <w:br/>
        <w:t>Und kannte nichts als unsern Wald,</w:t>
      </w:r>
      <w:r>
        <w:br/>
        <w:t>Als Blumen, Gras und Kräuter.</w:t>
      </w:r>
    </w:p>
    <w:p w14:paraId="49E3E806" w14:textId="77777777" w:rsidR="003A7928" w:rsidRDefault="003A7928" w:rsidP="003A7928">
      <w:pPr>
        <w:pStyle w:val="StandardWeb"/>
        <w:spacing w:before="0" w:beforeAutospacing="0" w:after="150" w:afterAutospacing="0"/>
      </w:pPr>
      <w:r>
        <w:t>Da kam ein fremder Jüngling her,</w:t>
      </w:r>
      <w:r>
        <w:br/>
        <w:t xml:space="preserve">Ich </w:t>
      </w:r>
      <w:proofErr w:type="spellStart"/>
      <w:r>
        <w:t>hatt</w:t>
      </w:r>
      <w:proofErr w:type="spellEnd"/>
      <w:r>
        <w:t>‘ ihn nicht verschrieben,</w:t>
      </w:r>
      <w:r>
        <w:br/>
        <w:t xml:space="preserve">Und </w:t>
      </w:r>
      <w:proofErr w:type="spellStart"/>
      <w:r>
        <w:t>wußte</w:t>
      </w:r>
      <w:proofErr w:type="spellEnd"/>
      <w:r>
        <w:t xml:space="preserve"> nicht wohin noch her;</w:t>
      </w:r>
      <w:r>
        <w:br/>
        <w:t>Der kam und sprach von Lieben.</w:t>
      </w:r>
    </w:p>
    <w:p w14:paraId="47491894" w14:textId="77777777" w:rsidR="003A7928" w:rsidRDefault="003A7928" w:rsidP="003A7928">
      <w:pPr>
        <w:pStyle w:val="StandardWeb"/>
        <w:spacing w:before="0" w:beforeAutospacing="0" w:after="150" w:afterAutospacing="0"/>
      </w:pPr>
      <w:r>
        <w:t>Er hatte schönes langes Haar</w:t>
      </w:r>
      <w:r>
        <w:br/>
        <w:t>Um seinen Nacken wehen;</w:t>
      </w:r>
      <w:r>
        <w:br/>
        <w:t>Und einen Nacken, als das war,</w:t>
      </w:r>
      <w:r>
        <w:br/>
        <w:t>Hab‘ ich noch nie gesehen.</w:t>
      </w:r>
    </w:p>
    <w:p w14:paraId="5A40BCE8" w14:textId="77777777" w:rsidR="003A7928" w:rsidRDefault="003A7928" w:rsidP="003A7928">
      <w:pPr>
        <w:pStyle w:val="StandardWeb"/>
        <w:spacing w:before="0" w:beforeAutospacing="0" w:after="150" w:afterAutospacing="0"/>
      </w:pPr>
      <w:r>
        <w:t>Sein Auge, himmelblau und klar!</w:t>
      </w:r>
      <w:r>
        <w:br/>
        <w:t>Schien freundlich was zu flehen,</w:t>
      </w:r>
      <w:r>
        <w:br/>
        <w:t>So blau und freundlich, als das war,</w:t>
      </w:r>
      <w:r>
        <w:br/>
        <w:t>Hab‘ ich noch keins gesehen.</w:t>
      </w:r>
    </w:p>
    <w:p w14:paraId="009BF3A4" w14:textId="77777777" w:rsidR="003A7928" w:rsidRDefault="003A7928" w:rsidP="003A7928">
      <w:pPr>
        <w:pStyle w:val="StandardWeb"/>
        <w:spacing w:before="0" w:beforeAutospacing="0" w:after="150" w:afterAutospacing="0"/>
      </w:pPr>
      <w:r>
        <w:t>Und sein Gesicht, wie Milch und Blut!</w:t>
      </w:r>
      <w:r>
        <w:br/>
        <w:t>Ich hab’s nie so gesehen,</w:t>
      </w:r>
      <w:r>
        <w:br/>
        <w:t>Auch, was er sagte, war sehr gut,</w:t>
      </w:r>
      <w:r>
        <w:br/>
        <w:t xml:space="preserve">Nur </w:t>
      </w:r>
      <w:proofErr w:type="spellStart"/>
      <w:r>
        <w:t>konnt</w:t>
      </w:r>
      <w:proofErr w:type="spellEnd"/>
      <w:r>
        <w:t>‘ ich’s nicht verstehen.</w:t>
      </w:r>
    </w:p>
    <w:p w14:paraId="79DE8882" w14:textId="77777777" w:rsidR="003A7928" w:rsidRDefault="003A7928" w:rsidP="003A7928">
      <w:pPr>
        <w:pStyle w:val="StandardWeb"/>
        <w:spacing w:before="0" w:beforeAutospacing="0" w:after="150" w:afterAutospacing="0"/>
      </w:pPr>
      <w:r>
        <w:t>Er ging mir allenthalben nach,</w:t>
      </w:r>
      <w:r>
        <w:br/>
        <w:t>Und drückte mir die Hände,</w:t>
      </w:r>
      <w:r>
        <w:br/>
        <w:t>Und sagte immer Oh und Ach,</w:t>
      </w:r>
      <w:r>
        <w:br/>
        <w:t xml:space="preserve">und </w:t>
      </w:r>
      <w:proofErr w:type="spellStart"/>
      <w:r>
        <w:t>küßte</w:t>
      </w:r>
      <w:proofErr w:type="spellEnd"/>
      <w:r>
        <w:t xml:space="preserve"> sie </w:t>
      </w:r>
      <w:proofErr w:type="spellStart"/>
      <w:r>
        <w:t>behende</w:t>
      </w:r>
      <w:proofErr w:type="spellEnd"/>
      <w:r>
        <w:t>.</w:t>
      </w:r>
    </w:p>
    <w:p w14:paraId="6927CA54" w14:textId="77777777" w:rsidR="003A7928" w:rsidRDefault="003A7928" w:rsidP="003A7928">
      <w:pPr>
        <w:pStyle w:val="StandardWeb"/>
        <w:spacing w:before="0" w:beforeAutospacing="0" w:after="150" w:afterAutospacing="0"/>
      </w:pPr>
      <w:r>
        <w:t>Ich sah ihn einmal freundlich an,</w:t>
      </w:r>
      <w:r>
        <w:br/>
        <w:t>Und fragte, was er meinte;</w:t>
      </w:r>
      <w:r>
        <w:br/>
        <w:t>Da fiel der junge schöne Mann</w:t>
      </w:r>
      <w:r>
        <w:br/>
        <w:t>Mir um den Hals und weinte.</w:t>
      </w:r>
    </w:p>
    <w:p w14:paraId="3689DB7F" w14:textId="77777777" w:rsidR="003A7928" w:rsidRDefault="003A7928" w:rsidP="003A7928">
      <w:pPr>
        <w:pStyle w:val="StandardWeb"/>
        <w:spacing w:before="0" w:beforeAutospacing="0" w:after="150" w:afterAutospacing="0"/>
      </w:pPr>
      <w:r>
        <w:t>Das hatte niemand noch getan,</w:t>
      </w:r>
      <w:r>
        <w:br/>
        <w:t>Doch war’s mir nicht zuwider,</w:t>
      </w:r>
      <w:r>
        <w:br/>
        <w:t>Und meine beiden Augen sahn</w:t>
      </w:r>
      <w:r>
        <w:br/>
        <w:t>In meinen Busen nieder.</w:t>
      </w:r>
    </w:p>
    <w:p w14:paraId="61B66EF3" w14:textId="77777777" w:rsidR="003A7928" w:rsidRDefault="003A7928" w:rsidP="003A7928">
      <w:pPr>
        <w:pStyle w:val="StandardWeb"/>
        <w:spacing w:before="0" w:beforeAutospacing="0" w:after="150" w:afterAutospacing="0"/>
      </w:pPr>
      <w:r>
        <w:t>Ich sagt‘ ihm nicht ein einzig Wort,</w:t>
      </w:r>
      <w:r>
        <w:br/>
        <w:t>Als ob ich’s übel nähme,</w:t>
      </w:r>
      <w:r>
        <w:br/>
        <w:t xml:space="preserve">Kein einziges, und – er </w:t>
      </w:r>
      <w:proofErr w:type="spellStart"/>
      <w:r>
        <w:t>flohe</w:t>
      </w:r>
      <w:proofErr w:type="spellEnd"/>
      <w:r>
        <w:t xml:space="preserve"> fort;</w:t>
      </w:r>
      <w:r>
        <w:br/>
        <w:t>Wenn er doch wieder käme!</w:t>
      </w:r>
    </w:p>
    <w:p w14:paraId="072DD551" w14:textId="22A398F2" w:rsidR="008B0866" w:rsidRDefault="008B0866" w:rsidP="008B0866">
      <w:pPr>
        <w:pStyle w:val="berschrift1"/>
      </w:pPr>
      <w:r w:rsidRPr="008B0866">
        <w:t>Rheinweinlied.</w:t>
      </w:r>
    </w:p>
    <w:p w14:paraId="045D49F7" w14:textId="77777777" w:rsidR="008B0866" w:rsidRDefault="008B0866" w:rsidP="008B0866">
      <w:pPr>
        <w:pStyle w:val="StandardWeb"/>
        <w:spacing w:before="0" w:beforeAutospacing="0" w:after="150" w:afterAutospacing="0"/>
      </w:pPr>
      <w:r>
        <w:t>Bekränzt mit Laub den lieben vollen Becher,</w:t>
      </w:r>
      <w:r>
        <w:br/>
        <w:t>Und trinkt ihn fröhlich leer.</w:t>
      </w:r>
      <w:r>
        <w:br/>
        <w:t>In ganz Europa, Ihr Herren Becher!</w:t>
      </w:r>
      <w:r>
        <w:br/>
        <w:t>Ist solch ein Wein nicht mehr.</w:t>
      </w:r>
    </w:p>
    <w:p w14:paraId="09EB2B6D" w14:textId="77777777" w:rsidR="008B0866" w:rsidRDefault="008B0866" w:rsidP="008B0866">
      <w:pPr>
        <w:pStyle w:val="StandardWeb"/>
        <w:spacing w:before="0" w:beforeAutospacing="0" w:after="150" w:afterAutospacing="0"/>
      </w:pPr>
      <w:r>
        <w:t xml:space="preserve">Er kommt nicht her aus </w:t>
      </w:r>
      <w:proofErr w:type="spellStart"/>
      <w:r>
        <w:t>Hungarn</w:t>
      </w:r>
      <w:proofErr w:type="spellEnd"/>
      <w:r>
        <w:t xml:space="preserve"> noch aus Polen,</w:t>
      </w:r>
      <w:r>
        <w:br/>
        <w:t xml:space="preserve">Noch wo man </w:t>
      </w:r>
      <w:proofErr w:type="spellStart"/>
      <w:r>
        <w:t>Franzmänn’sch</w:t>
      </w:r>
      <w:proofErr w:type="spellEnd"/>
      <w:r>
        <w:t xml:space="preserve"> spricht;</w:t>
      </w:r>
      <w:r>
        <w:br/>
        <w:t xml:space="preserve">Da mag </w:t>
      </w:r>
      <w:proofErr w:type="spellStart"/>
      <w:r>
        <w:t>Sanct</w:t>
      </w:r>
      <w:proofErr w:type="spellEnd"/>
      <w:r>
        <w:t xml:space="preserve"> Veit, der Ritter, Wein sich holen,</w:t>
      </w:r>
      <w:r>
        <w:br/>
        <w:t>Wir holen ihn da nicht.</w:t>
      </w:r>
    </w:p>
    <w:p w14:paraId="1DEDABE6" w14:textId="77777777" w:rsidR="008B0866" w:rsidRDefault="008B0866" w:rsidP="008B0866">
      <w:pPr>
        <w:pStyle w:val="StandardWeb"/>
        <w:spacing w:before="0" w:beforeAutospacing="0" w:after="150" w:afterAutospacing="0"/>
      </w:pPr>
      <w:r>
        <w:t>Ihn bringt das Vaterland aus seiner Fülle;</w:t>
      </w:r>
      <w:r>
        <w:br/>
        <w:t>Wie wär‘ er sonst so gut!</w:t>
      </w:r>
      <w:r>
        <w:br/>
        <w:t>Wie wär‘ er sonst so edel, wäre stille</w:t>
      </w:r>
      <w:r>
        <w:br/>
        <w:t>Und doch voll Kraft und Mut!</w:t>
      </w:r>
    </w:p>
    <w:p w14:paraId="41E84BFB" w14:textId="77777777" w:rsidR="008B0866" w:rsidRDefault="008B0866" w:rsidP="008B0866">
      <w:pPr>
        <w:pStyle w:val="StandardWeb"/>
        <w:spacing w:before="0" w:beforeAutospacing="0" w:after="150" w:afterAutospacing="0"/>
      </w:pPr>
      <w:r>
        <w:t>Er wächst nicht überall im deutschen Reiche;</w:t>
      </w:r>
      <w:r>
        <w:br/>
        <w:t>Und viele Berge, hört,</w:t>
      </w:r>
      <w:r>
        <w:br/>
        <w:t xml:space="preserve">Sind, wie die weiland </w:t>
      </w:r>
      <w:proofErr w:type="spellStart"/>
      <w:r>
        <w:t>Creter</w:t>
      </w:r>
      <w:proofErr w:type="spellEnd"/>
      <w:r>
        <w:t>, faule Bäuche,</w:t>
      </w:r>
      <w:r>
        <w:br/>
        <w:t>Und nicht der Stelle wert.</w:t>
      </w:r>
    </w:p>
    <w:p w14:paraId="07B7A338" w14:textId="77777777" w:rsidR="008B0866" w:rsidRDefault="008B0866" w:rsidP="008B0866">
      <w:pPr>
        <w:pStyle w:val="StandardWeb"/>
        <w:spacing w:before="0" w:beforeAutospacing="0" w:after="150" w:afterAutospacing="0"/>
      </w:pPr>
      <w:r>
        <w:t>Thüringens Berge zum Exempel bringen</w:t>
      </w:r>
      <w:r>
        <w:br/>
        <w:t>Gewächs sieht aus wie Wein;</w:t>
      </w:r>
      <w:r>
        <w:br/>
        <w:t>Ist’s aber nicht. Man kann dabei nicht singen,</w:t>
      </w:r>
      <w:r>
        <w:br/>
        <w:t>Dabei nicht fröhlich sein.</w:t>
      </w:r>
    </w:p>
    <w:p w14:paraId="2AFD5650" w14:textId="77777777" w:rsidR="008B0866" w:rsidRDefault="008B0866" w:rsidP="008B0866">
      <w:pPr>
        <w:pStyle w:val="StandardWeb"/>
        <w:spacing w:before="0" w:beforeAutospacing="0" w:after="150" w:afterAutospacing="0"/>
      </w:pPr>
      <w:r>
        <w:t>Im Erzgebirge dürft Ihr auch nicht suchen,</w:t>
      </w:r>
      <w:r>
        <w:br/>
        <w:t>Wenn Ihr Wein finden wollt.</w:t>
      </w:r>
      <w:r>
        <w:br/>
        <w:t xml:space="preserve">Das bringt nur Silbererz und </w:t>
      </w:r>
      <w:proofErr w:type="spellStart"/>
      <w:r>
        <w:t>Koboltkuchen</w:t>
      </w:r>
      <w:proofErr w:type="spellEnd"/>
      <w:r>
        <w:t>,</w:t>
      </w:r>
      <w:r>
        <w:br/>
        <w:t xml:space="preserve">Und etwas </w:t>
      </w:r>
      <w:proofErr w:type="spellStart"/>
      <w:r>
        <w:t>Lausegold</w:t>
      </w:r>
      <w:proofErr w:type="spellEnd"/>
      <w:r>
        <w:t>.</w:t>
      </w:r>
    </w:p>
    <w:p w14:paraId="53E51307" w14:textId="77777777" w:rsidR="008B0866" w:rsidRDefault="008B0866" w:rsidP="008B0866">
      <w:pPr>
        <w:pStyle w:val="StandardWeb"/>
        <w:spacing w:before="0" w:beforeAutospacing="0" w:after="150" w:afterAutospacing="0"/>
      </w:pPr>
      <w:r>
        <w:t>Der Blocksberg ist der lange Herr Philister,</w:t>
      </w:r>
      <w:r>
        <w:br/>
        <w:t>Er macht nur Wind wie der;</w:t>
      </w:r>
      <w:r>
        <w:br/>
        <w:t>Drum tanzen auch der Kuckuck und sein Küster</w:t>
      </w:r>
      <w:r>
        <w:br/>
        <w:t>Auf ihm die Kreuz und Quer.</w:t>
      </w:r>
    </w:p>
    <w:p w14:paraId="1617D6D3" w14:textId="77777777" w:rsidR="008B0866" w:rsidRDefault="008B0866" w:rsidP="008B0866">
      <w:pPr>
        <w:pStyle w:val="StandardWeb"/>
        <w:spacing w:before="0" w:beforeAutospacing="0" w:after="150" w:afterAutospacing="0"/>
      </w:pPr>
      <w:r>
        <w:t>Am Rhein, am Rhein, da wachsen unsre Reben;</w:t>
      </w:r>
      <w:r>
        <w:br/>
        <w:t>Gesegnet sei der Rhein!</w:t>
      </w:r>
      <w:r>
        <w:br/>
        <w:t>Da wachsen sie am Ufer hin, und geben</w:t>
      </w:r>
      <w:r>
        <w:br/>
        <w:t xml:space="preserve">Uns diesen </w:t>
      </w:r>
      <w:proofErr w:type="spellStart"/>
      <w:r>
        <w:t>Labewein</w:t>
      </w:r>
      <w:proofErr w:type="spellEnd"/>
      <w:r>
        <w:t>.</w:t>
      </w:r>
    </w:p>
    <w:p w14:paraId="2B9929FB" w14:textId="77777777" w:rsidR="008B0866" w:rsidRDefault="008B0866" w:rsidP="008B0866">
      <w:pPr>
        <w:pStyle w:val="StandardWeb"/>
        <w:spacing w:before="0" w:beforeAutospacing="0" w:after="150" w:afterAutospacing="0"/>
      </w:pPr>
      <w:r>
        <w:t>So trinkt ihn denn, und lasst uns alle Wege</w:t>
      </w:r>
      <w:r>
        <w:br/>
        <w:t xml:space="preserve">Uns </w:t>
      </w:r>
      <w:proofErr w:type="spellStart"/>
      <w:r>
        <w:t>freu’n</w:t>
      </w:r>
      <w:proofErr w:type="spellEnd"/>
      <w:r>
        <w:t xml:space="preserve"> und fröhlich sein!</w:t>
      </w:r>
      <w:r>
        <w:br/>
        <w:t>Und wüssten wir, wo jemand traurig läge,</w:t>
      </w:r>
      <w:r>
        <w:br/>
        <w:t>Wir gäben ihm den Wein.</w:t>
      </w:r>
    </w:p>
    <w:p w14:paraId="0A5E75BF" w14:textId="346E3D89" w:rsidR="008B0866" w:rsidRDefault="008B0866" w:rsidP="008B0866">
      <w:pPr>
        <w:pStyle w:val="berschrift1"/>
      </w:pPr>
      <w:r w:rsidRPr="008B0866">
        <w:t>Sterben und Auferstehen.</w:t>
      </w:r>
    </w:p>
    <w:p w14:paraId="64D7E7A4" w14:textId="77777777" w:rsidR="008B0866" w:rsidRDefault="008B0866" w:rsidP="008B0866">
      <w:pPr>
        <w:pStyle w:val="StandardWeb"/>
        <w:spacing w:before="0" w:beforeAutospacing="0" w:after="150" w:afterAutospacing="0"/>
      </w:pPr>
      <w:r>
        <w:t>Du Menschenkind, sieh‘ um dich her …</w:t>
      </w:r>
      <w:r>
        <w:br/>
        <w:t>Und weißt du eine Lehre,</w:t>
      </w:r>
      <w:r>
        <w:br/>
        <w:t>Die größer und die tröstlicher</w:t>
      </w:r>
      <w:r>
        <w:br/>
        <w:t>Für uns hienieden wäre –</w:t>
      </w:r>
    </w:p>
    <w:p w14:paraId="49DE74D1" w14:textId="77777777" w:rsidR="008B0866" w:rsidRDefault="008B0866" w:rsidP="008B0866">
      <w:pPr>
        <w:pStyle w:val="StandardWeb"/>
        <w:spacing w:before="0" w:beforeAutospacing="0" w:after="150" w:afterAutospacing="0"/>
      </w:pPr>
      <w:r>
        <w:t xml:space="preserve">Dort, wo die Sieges-Palmen </w:t>
      </w:r>
      <w:proofErr w:type="spellStart"/>
      <w:r>
        <w:t>weh’n</w:t>
      </w:r>
      <w:proofErr w:type="spellEnd"/>
      <w:r>
        <w:t>,</w:t>
      </w:r>
      <w:r>
        <w:br/>
        <w:t>Ist Seien nur, ist kein Werden,</w:t>
      </w:r>
      <w:r>
        <w:br/>
        <w:t xml:space="preserve">Kein Sterben und kein </w:t>
      </w:r>
      <w:proofErr w:type="spellStart"/>
      <w:r>
        <w:t>Aufersteh’n</w:t>
      </w:r>
      <w:proofErr w:type="spellEnd"/>
      <w:r>
        <w:t>,</w:t>
      </w:r>
      <w:r>
        <w:br/>
        <w:t>Wie hier bei uns auf Erden.</w:t>
      </w:r>
    </w:p>
    <w:p w14:paraId="76344187" w14:textId="77777777" w:rsidR="008B0866" w:rsidRDefault="008B0866" w:rsidP="008B0866">
      <w:pPr>
        <w:pStyle w:val="StandardWeb"/>
        <w:spacing w:before="0" w:beforeAutospacing="0" w:after="150" w:afterAutospacing="0"/>
      </w:pPr>
      <w:r>
        <w:t xml:space="preserve">Dort </w:t>
      </w:r>
      <w:proofErr w:type="spellStart"/>
      <w:r>
        <w:t>freu’n</w:t>
      </w:r>
      <w:proofErr w:type="spellEnd"/>
      <w:r>
        <w:t xml:space="preserve"> sie ewig, ewig sich,</w:t>
      </w:r>
      <w:r>
        <w:br/>
        <w:t>Ist ewig Licht und Friede,</w:t>
      </w:r>
      <w:r>
        <w:br/>
        <w:t xml:space="preserve">Das Leben quillt dort </w:t>
      </w:r>
      <w:proofErr w:type="spellStart"/>
      <w:r>
        <w:t>mildiglich</w:t>
      </w:r>
      <w:proofErr w:type="spellEnd"/>
      <w:r>
        <w:br/>
        <w:t>Aus sich, und wird nicht müde.</w:t>
      </w:r>
    </w:p>
    <w:p w14:paraId="4DC2BC72" w14:textId="77777777" w:rsidR="008B0866" w:rsidRDefault="008B0866" w:rsidP="008B0866">
      <w:pPr>
        <w:pStyle w:val="StandardWeb"/>
        <w:spacing w:before="0" w:beforeAutospacing="0" w:after="150" w:afterAutospacing="0"/>
      </w:pPr>
      <w:r>
        <w:t>Doch dieser Unterwelt ist nicht</w:t>
      </w:r>
      <w:r>
        <w:br/>
        <w:t>Solch glorreich Los gegeben:</w:t>
      </w:r>
      <w:r>
        <w:br/>
        <w:t xml:space="preserve">Hier ist </w:t>
      </w:r>
      <w:proofErr w:type="spellStart"/>
      <w:r>
        <w:t>ohn</w:t>
      </w:r>
      <w:proofErr w:type="spellEnd"/>
      <w:r>
        <w:t>‘ Finsternis kein Licht,</w:t>
      </w:r>
      <w:r>
        <w:br/>
        <w:t>Und ohne Tod kein Leben.</w:t>
      </w:r>
    </w:p>
    <w:p w14:paraId="42C44A8A" w14:textId="77777777" w:rsidR="008B0866" w:rsidRDefault="008B0866" w:rsidP="008B0866">
      <w:pPr>
        <w:pStyle w:val="StandardWeb"/>
        <w:spacing w:before="0" w:beforeAutospacing="0" w:after="150" w:afterAutospacing="0"/>
      </w:pPr>
      <w:r>
        <w:t>Der Löwe liegt und fäult und schwellt</w:t>
      </w:r>
      <w:r>
        <w:br/>
        <w:t>Dann geht vom Fresser Speise;</w:t>
      </w:r>
      <w:r>
        <w:br/>
        <w:t>Der Same in die Erde fällt</w:t>
      </w:r>
      <w:r>
        <w:br/>
        <w:t>Und stirbt, – und keimt dann leise.</w:t>
      </w:r>
    </w:p>
    <w:p w14:paraId="7F6C63E6" w14:textId="77777777" w:rsidR="008B0866" w:rsidRDefault="008B0866" w:rsidP="008B0866">
      <w:pPr>
        <w:pStyle w:val="StandardWeb"/>
        <w:spacing w:before="0" w:beforeAutospacing="0" w:after="150" w:afterAutospacing="0"/>
      </w:pPr>
      <w:r>
        <w:t>Und die Natur ein Spiegel ist;</w:t>
      </w:r>
      <w:r>
        <w:br/>
        <w:t>Es wird darin vernommen,</w:t>
      </w:r>
      <w:r>
        <w:br/>
        <w:t>Was deinem Geist du schuldig bist,</w:t>
      </w:r>
      <w:r>
        <w:br/>
        <w:t>Soll er zum Leben kommen.</w:t>
      </w:r>
    </w:p>
    <w:p w14:paraId="7C41719A" w14:textId="77777777" w:rsidR="008B0866" w:rsidRDefault="008B0866" w:rsidP="008B0866">
      <w:pPr>
        <w:pStyle w:val="StandardWeb"/>
        <w:spacing w:before="0" w:beforeAutospacing="0" w:after="150" w:afterAutospacing="0"/>
      </w:pPr>
      <w:r>
        <w:t>Willst du wahrhaftig glücklich sein,</w:t>
      </w:r>
      <w:r>
        <w:br/>
        <w:t>Auf festem Grunde bauen;</w:t>
      </w:r>
      <w:r>
        <w:br/>
        <w:t xml:space="preserve">Musst du den Dornenweg nicht </w:t>
      </w:r>
      <w:proofErr w:type="spellStart"/>
      <w:r>
        <w:t>scheu’n</w:t>
      </w:r>
      <w:proofErr w:type="spellEnd"/>
      <w:r>
        <w:t>,</w:t>
      </w:r>
      <w:r>
        <w:br/>
        <w:t>Der Rosenbahn nicht trauen.</w:t>
      </w:r>
    </w:p>
    <w:p w14:paraId="75B0154E" w14:textId="77777777" w:rsidR="008B0866" w:rsidRDefault="008B0866" w:rsidP="008B0866">
      <w:pPr>
        <w:pStyle w:val="StandardWeb"/>
        <w:spacing w:before="0" w:beforeAutospacing="0" w:after="150" w:afterAutospacing="0"/>
      </w:pPr>
      <w:r>
        <w:t>Einst war ein großer Mann bedacht,</w:t>
      </w:r>
      <w:r>
        <w:br/>
        <w:t>Uns darin einzuweihen,</w:t>
      </w:r>
      <w:r>
        <w:br/>
        <w:t>Und führte durch die lange Nacht</w:t>
      </w:r>
      <w:r>
        <w:br/>
        <w:t>Das Volk zum Fest der Mayen.</w:t>
      </w:r>
    </w:p>
    <w:p w14:paraId="7F2E54FB" w14:textId="77777777" w:rsidR="008B0866" w:rsidRDefault="008B0866" w:rsidP="008B0866">
      <w:pPr>
        <w:pStyle w:val="StandardWeb"/>
        <w:spacing w:before="0" w:beforeAutospacing="0" w:after="150" w:afterAutospacing="0"/>
      </w:pPr>
      <w:proofErr w:type="spellStart"/>
      <w:r>
        <w:t>D’rum</w:t>
      </w:r>
      <w:proofErr w:type="spellEnd"/>
      <w:r>
        <w:t xml:space="preserve"> spare dir viel Ungemach,</w:t>
      </w:r>
      <w:r>
        <w:br/>
        <w:t>Du Menschenkind, und höre,</w:t>
      </w:r>
      <w:r>
        <w:br/>
        <w:t>Und denke der Verleugnung nach,</w:t>
      </w:r>
      <w:r>
        <w:br/>
        <w:t>Und jener großen Lehre:</w:t>
      </w:r>
    </w:p>
    <w:p w14:paraId="2F7F26EF" w14:textId="77777777" w:rsidR="008B0866" w:rsidRDefault="008B0866" w:rsidP="008B0866">
      <w:pPr>
        <w:pStyle w:val="StandardWeb"/>
        <w:spacing w:before="0" w:beforeAutospacing="0" w:after="150" w:afterAutospacing="0"/>
      </w:pPr>
      <w:r>
        <w:t>In uns ist zweierlei Natur,</w:t>
      </w:r>
      <w:r>
        <w:br/>
        <w:t>Doch ein Gesetz für Beide;</w:t>
      </w:r>
      <w:r>
        <w:br/>
        <w:t>Es geht durch Tod und Leiden nur</w:t>
      </w:r>
      <w:r>
        <w:br/>
        <w:t>Der Weg zur wahren Freude.</w:t>
      </w:r>
    </w:p>
    <w:p w14:paraId="42357A04" w14:textId="77777777" w:rsidR="003A7928" w:rsidRDefault="003A7928" w:rsidP="003A7928">
      <w:pPr>
        <w:pStyle w:val="berschrift1"/>
      </w:pPr>
      <w:r w:rsidRPr="003A7928">
        <w:t>Täglich zu singen</w:t>
      </w:r>
    </w:p>
    <w:p w14:paraId="1896B2B6" w14:textId="77777777" w:rsidR="003A7928" w:rsidRDefault="003A7928" w:rsidP="003A7928">
      <w:pPr>
        <w:pStyle w:val="StandardWeb"/>
        <w:spacing w:before="0" w:beforeAutospacing="0" w:after="150" w:afterAutospacing="0"/>
      </w:pPr>
      <w:r>
        <w:t>Ich danke Gott und freue mich</w:t>
      </w:r>
      <w:r>
        <w:br/>
        <w:t>Wie’s Kind zur Weihnachtsgabe,</w:t>
      </w:r>
      <w:r>
        <w:br/>
      </w:r>
      <w:proofErr w:type="spellStart"/>
      <w:r>
        <w:t>Daß</w:t>
      </w:r>
      <w:proofErr w:type="spellEnd"/>
      <w:r>
        <w:t xml:space="preserve"> ich bin, bin! Und </w:t>
      </w:r>
      <w:proofErr w:type="spellStart"/>
      <w:r>
        <w:t>daß</w:t>
      </w:r>
      <w:proofErr w:type="spellEnd"/>
      <w:r>
        <w:t xml:space="preserve"> ich dich,</w:t>
      </w:r>
      <w:r>
        <w:br/>
        <w:t>Schön menschlich Antlitz! habe;</w:t>
      </w:r>
    </w:p>
    <w:p w14:paraId="6852BFFD" w14:textId="77777777" w:rsidR="003A7928" w:rsidRDefault="003A7928" w:rsidP="003A7928">
      <w:pPr>
        <w:pStyle w:val="StandardWeb"/>
        <w:spacing w:before="0" w:beforeAutospacing="0" w:after="150" w:afterAutospacing="0"/>
      </w:pPr>
      <w:proofErr w:type="spellStart"/>
      <w:r>
        <w:t>Daß</w:t>
      </w:r>
      <w:proofErr w:type="spellEnd"/>
      <w:r>
        <w:t xml:space="preserve"> ich die Sonne, Berg und Meer,</w:t>
      </w:r>
      <w:r>
        <w:br/>
        <w:t>Und Laub und Gras kann sehen</w:t>
      </w:r>
      <w:r>
        <w:br/>
        <w:t>Und abends unterm Sternenheer</w:t>
      </w:r>
      <w:r>
        <w:br/>
        <w:t>Und lieben Monde gehen.</w:t>
      </w:r>
    </w:p>
    <w:p w14:paraId="499C3EE0" w14:textId="77777777" w:rsidR="003A7928" w:rsidRDefault="003A7928" w:rsidP="003A7928">
      <w:pPr>
        <w:pStyle w:val="StandardWeb"/>
        <w:spacing w:before="0" w:beforeAutospacing="0" w:after="150" w:afterAutospacing="0"/>
      </w:pPr>
      <w:r>
        <w:t xml:space="preserve">Und </w:t>
      </w:r>
      <w:proofErr w:type="spellStart"/>
      <w:r>
        <w:t>daß</w:t>
      </w:r>
      <w:proofErr w:type="spellEnd"/>
      <w:r>
        <w:t xml:space="preserve"> mir denn zu Mute ist,</w:t>
      </w:r>
      <w:r>
        <w:br/>
        <w:t>Als wenn wir Kinder kamen</w:t>
      </w:r>
      <w:r>
        <w:br/>
        <w:t xml:space="preserve">Und sahen, was der </w:t>
      </w:r>
      <w:proofErr w:type="spellStart"/>
      <w:r>
        <w:t>heil’ge</w:t>
      </w:r>
      <w:proofErr w:type="spellEnd"/>
      <w:r>
        <w:t xml:space="preserve"> Christ</w:t>
      </w:r>
      <w:r>
        <w:br/>
        <w:t>Bescheret hatte, Amen!</w:t>
      </w:r>
    </w:p>
    <w:p w14:paraId="0A24FBC8" w14:textId="77777777" w:rsidR="003A7928" w:rsidRDefault="003A7928" w:rsidP="003A7928">
      <w:pPr>
        <w:pStyle w:val="StandardWeb"/>
        <w:spacing w:before="0" w:beforeAutospacing="0" w:after="150" w:afterAutospacing="0"/>
      </w:pPr>
      <w:r>
        <w:t>Ich danke Gott mit Saitenspiel,</w:t>
      </w:r>
      <w:r>
        <w:br/>
      </w:r>
      <w:proofErr w:type="spellStart"/>
      <w:r>
        <w:t>Daß</w:t>
      </w:r>
      <w:proofErr w:type="spellEnd"/>
      <w:r>
        <w:t xml:space="preserve"> ich kein König worden;</w:t>
      </w:r>
      <w:r>
        <w:br/>
        <w:t>Ich wär‘ geschmeichelt worden viel</w:t>
      </w:r>
      <w:r>
        <w:br/>
        <w:t>Und wär‘ vielleicht verdorben.</w:t>
      </w:r>
    </w:p>
    <w:p w14:paraId="47DBEA6B" w14:textId="77777777" w:rsidR="003A7928" w:rsidRDefault="003A7928" w:rsidP="003A7928">
      <w:pPr>
        <w:pStyle w:val="StandardWeb"/>
        <w:spacing w:before="0" w:beforeAutospacing="0" w:after="150" w:afterAutospacing="0"/>
      </w:pPr>
      <w:r>
        <w:t xml:space="preserve">Auch </w:t>
      </w:r>
      <w:proofErr w:type="spellStart"/>
      <w:r>
        <w:t>bet</w:t>
      </w:r>
      <w:proofErr w:type="spellEnd"/>
      <w:r>
        <w:t>‘ ich ihn von Herzen an,</w:t>
      </w:r>
      <w:r>
        <w:br/>
      </w:r>
      <w:proofErr w:type="spellStart"/>
      <w:r>
        <w:t>Daß</w:t>
      </w:r>
      <w:proofErr w:type="spellEnd"/>
      <w:r>
        <w:t xml:space="preserve"> ich auf dieser Erde</w:t>
      </w:r>
      <w:r>
        <w:br/>
        <w:t>Nicht bin ein großer, reicher Mann</w:t>
      </w:r>
      <w:r>
        <w:br/>
        <w:t>Und auch wohl keiner werde.</w:t>
      </w:r>
    </w:p>
    <w:p w14:paraId="5ABCDEA4" w14:textId="77777777" w:rsidR="003A7928" w:rsidRDefault="003A7928" w:rsidP="003A7928">
      <w:pPr>
        <w:pStyle w:val="StandardWeb"/>
        <w:spacing w:before="0" w:beforeAutospacing="0" w:after="150" w:afterAutospacing="0"/>
      </w:pPr>
      <w:r>
        <w:t>Denn Ehr‘ und Reichtum treibt und bläht,</w:t>
      </w:r>
      <w:r>
        <w:br/>
        <w:t>Hat mancherlei Gefahren,</w:t>
      </w:r>
      <w:r>
        <w:br/>
        <w:t>Und vielen hat’s das Herz verdreht,</w:t>
      </w:r>
      <w:r>
        <w:br/>
        <w:t>Die weiland wacker waren.</w:t>
      </w:r>
    </w:p>
    <w:p w14:paraId="1AB61644" w14:textId="77777777" w:rsidR="003A7928" w:rsidRDefault="003A7928" w:rsidP="003A7928">
      <w:pPr>
        <w:pStyle w:val="StandardWeb"/>
        <w:spacing w:before="0" w:beforeAutospacing="0" w:after="150" w:afterAutospacing="0"/>
      </w:pPr>
      <w:r>
        <w:t>Und all das Geld und all das Gut</w:t>
      </w:r>
      <w:r>
        <w:br/>
        <w:t>Gewährt zwar viele Sachen,</w:t>
      </w:r>
      <w:r>
        <w:br/>
        <w:t>Gesundheit, Schlaf und guten Mut</w:t>
      </w:r>
      <w:r>
        <w:br/>
        <w:t>Kann’s aber doch nicht machen.</w:t>
      </w:r>
    </w:p>
    <w:p w14:paraId="5680FCA1" w14:textId="77777777" w:rsidR="003A7928" w:rsidRDefault="003A7928" w:rsidP="003A7928">
      <w:pPr>
        <w:pStyle w:val="StandardWeb"/>
        <w:spacing w:before="0" w:beforeAutospacing="0" w:after="150" w:afterAutospacing="0"/>
      </w:pPr>
      <w:r>
        <w:t>Und die sind doch, bei Ja und Nein!</w:t>
      </w:r>
      <w:r>
        <w:br/>
        <w:t>Ein rechter Lohn und Segen!</w:t>
      </w:r>
      <w:r>
        <w:br/>
        <w:t xml:space="preserve">Drum will ich mich nicht groß </w:t>
      </w:r>
      <w:proofErr w:type="spellStart"/>
      <w:r>
        <w:t>kastein</w:t>
      </w:r>
      <w:proofErr w:type="spellEnd"/>
      <w:r>
        <w:br/>
        <w:t>Des vielen Geldes wegen.</w:t>
      </w:r>
    </w:p>
    <w:p w14:paraId="2D6882BB" w14:textId="77777777" w:rsidR="003A7928" w:rsidRDefault="003A7928" w:rsidP="003A7928">
      <w:pPr>
        <w:pStyle w:val="StandardWeb"/>
        <w:spacing w:before="0" w:beforeAutospacing="0" w:after="150" w:afterAutospacing="0"/>
      </w:pPr>
      <w:r>
        <w:t>Gott gebe mir nur jeden Tag.</w:t>
      </w:r>
      <w:r>
        <w:br/>
        <w:t>So viel ich darf zum Leben,</w:t>
      </w:r>
      <w:r>
        <w:br/>
        <w:t>Er gibt’s dem Sperling auf dem Dach;</w:t>
      </w:r>
      <w:r>
        <w:br/>
        <w:t>Wie sollt‘ er’s mir nicht geben!</w:t>
      </w:r>
    </w:p>
    <w:p w14:paraId="7151AEC7" w14:textId="4EABF7C7" w:rsidR="008B0866" w:rsidRDefault="008B0866" w:rsidP="003A7928">
      <w:pPr>
        <w:pStyle w:val="berschrift1"/>
      </w:pPr>
      <w:r w:rsidRPr="003A7928">
        <w:t>Trinklied</w:t>
      </w:r>
    </w:p>
    <w:p w14:paraId="65AAFB61" w14:textId="77777777" w:rsidR="008B0866" w:rsidRPr="003A7928" w:rsidRDefault="008B0866" w:rsidP="008B0866">
      <w:pPr>
        <w:pStyle w:val="StandardWeb"/>
        <w:spacing w:before="0" w:beforeAutospacing="0" w:after="150" w:afterAutospacing="0"/>
        <w:rPr>
          <w:i/>
        </w:rPr>
      </w:pPr>
      <w:r w:rsidRPr="003A7928">
        <w:rPr>
          <w:i/>
        </w:rPr>
        <w:t>Eine oder etliche Stimmen</w:t>
      </w:r>
    </w:p>
    <w:p w14:paraId="6B7AB870" w14:textId="77777777" w:rsidR="008B0866" w:rsidRDefault="008B0866" w:rsidP="008B0866">
      <w:pPr>
        <w:pStyle w:val="StandardWeb"/>
        <w:spacing w:before="0" w:beforeAutospacing="0" w:after="150" w:afterAutospacing="0"/>
      </w:pPr>
      <w:r>
        <w:t>1. Auf und trinkt! Brüder trinkt!</w:t>
      </w:r>
      <w:r>
        <w:br/>
        <w:t>Denn für gute Leute</w:t>
      </w:r>
      <w:r>
        <w:br/>
        <w:t>Ist der gute Wein,</w:t>
      </w:r>
      <w:r>
        <w:br/>
        <w:t>Und wirr wollen heute</w:t>
      </w:r>
      <w:r>
        <w:br/>
        <w:t>Frisch und fröhlich sein.</w:t>
      </w:r>
      <w:r>
        <w:br/>
        <w:t>Auf und trinkt! Brüder trinkt!::</w:t>
      </w:r>
      <w:r>
        <w:br/>
        <w:t>Stoßet an und sprecht daneben:</w:t>
      </w:r>
      <w:r>
        <w:br/>
        <w:t>„Alle Kranke sollen leben!“</w:t>
      </w:r>
    </w:p>
    <w:p w14:paraId="5E0298B9" w14:textId="77777777" w:rsidR="008B0866" w:rsidRDefault="008B0866" w:rsidP="008B0866">
      <w:pPr>
        <w:pStyle w:val="StandardWeb"/>
        <w:spacing w:before="0" w:beforeAutospacing="0" w:after="150" w:afterAutospacing="0"/>
      </w:pPr>
      <w:r>
        <w:t>2. Herrlich ist’s hier und schön!</w:t>
      </w:r>
      <w:r>
        <w:br/>
        <w:t>Doch des Lebens Schöne</w:t>
      </w:r>
      <w:r>
        <w:br/>
        <w:t>Ist mit Not vereint,</w:t>
      </w:r>
      <w:r>
        <w:br/>
        <w:t>Es wird manche Träne</w:t>
      </w:r>
      <w:r>
        <w:br/>
        <w:t>Unterm Mond geweint.</w:t>
      </w:r>
      <w:r>
        <w:br/>
        <w:t>Herrlich ist’s hier und schön!::</w:t>
      </w:r>
      <w:r>
        <w:br/>
        <w:t>„Allen Traurigen und Müden,</w:t>
      </w:r>
      <w:r>
        <w:br/>
        <w:t xml:space="preserve">Gott </w:t>
      </w:r>
      <w:proofErr w:type="spellStart"/>
      <w:r>
        <w:t>geb</w:t>
      </w:r>
      <w:proofErr w:type="spellEnd"/>
      <w:r>
        <w:t>‘ ihnen Freud‘ und Frieden!“</w:t>
      </w:r>
    </w:p>
    <w:p w14:paraId="24A9CAC0" w14:textId="77777777" w:rsidR="008B0866" w:rsidRDefault="008B0866" w:rsidP="008B0866">
      <w:pPr>
        <w:pStyle w:val="StandardWeb"/>
        <w:spacing w:before="0" w:beforeAutospacing="0" w:after="150" w:afterAutospacing="0"/>
      </w:pPr>
      <w:r>
        <w:t>3. Auf und trinkt, Brüder trinkt!</w:t>
      </w:r>
      <w:r>
        <w:br/>
        <w:t>Jeder Bruder lebe,</w:t>
      </w:r>
      <w:r>
        <w:br/>
        <w:t>Sei ein guter Mann!</w:t>
      </w:r>
      <w:r>
        <w:br/>
        <w:t>Fördre, tröste, gebe,</w:t>
      </w:r>
      <w:r>
        <w:br/>
        <w:t>Helfer wo er kann.</w:t>
      </w:r>
      <w:r>
        <w:br/>
        <w:t>Auf und trinkt, Brüder trinkt!::</w:t>
      </w:r>
      <w:r>
        <w:br/>
        <w:t>„Armer Mann, bang und beklommen!</w:t>
      </w:r>
      <w:r>
        <w:br/>
        <w:t>Ruf uns nur, wir wollen kommen!“</w:t>
      </w:r>
    </w:p>
    <w:p w14:paraId="20D3DD8D" w14:textId="77777777" w:rsidR="008B0866" w:rsidRDefault="008B0866" w:rsidP="008B0866">
      <w:pPr>
        <w:pStyle w:val="StandardWeb"/>
        <w:spacing w:before="0" w:beforeAutospacing="0" w:after="150" w:afterAutospacing="0"/>
      </w:pPr>
      <w:r>
        <w:t>4. Seht denn, seht! Brüder seht!</w:t>
      </w:r>
      <w:r>
        <w:br/>
        <w:t>Gott gibt uns ja gerne,</w:t>
      </w:r>
      <w:r>
        <w:br/>
        <w:t>Ohne Maß und Ziel</w:t>
      </w:r>
      <w:r>
        <w:br/>
        <w:t>Sonne, Mond und Sterne,</w:t>
      </w:r>
      <w:r>
        <w:br/>
        <w:t>Und was sonst noch viel.</w:t>
      </w:r>
      <w:r>
        <w:br/>
        <w:t>Seht, denn seht! Brüder seht.::</w:t>
      </w:r>
      <w:r>
        <w:br/>
        <w:t>Armer Mann, bang und beklommen!</w:t>
      </w:r>
      <w:r>
        <w:br/>
        <w:t>Sollten wir denn auch nicht kommen?</w:t>
      </w:r>
    </w:p>
    <w:p w14:paraId="7AE72DBB" w14:textId="77777777" w:rsidR="008B0866" w:rsidRPr="003A7928" w:rsidRDefault="008B0866" w:rsidP="008B0866">
      <w:pPr>
        <w:pStyle w:val="StandardWeb"/>
        <w:spacing w:before="0" w:beforeAutospacing="0" w:after="150" w:afterAutospacing="0"/>
        <w:rPr>
          <w:i/>
        </w:rPr>
      </w:pPr>
      <w:r w:rsidRPr="003A7928">
        <w:rPr>
          <w:i/>
        </w:rPr>
        <w:t>Coro:</w:t>
      </w:r>
    </w:p>
    <w:p w14:paraId="11D25207" w14:textId="77777777" w:rsidR="008B0866" w:rsidRDefault="008B0866" w:rsidP="008B0866">
      <w:pPr>
        <w:pStyle w:val="StandardWeb"/>
        <w:spacing w:before="0" w:beforeAutospacing="0" w:after="150" w:afterAutospacing="0"/>
      </w:pPr>
      <w:r>
        <w:t>Armer Mann, armer Mann!</w:t>
      </w:r>
      <w:r>
        <w:br/>
        <w:t>Bange und beklommen!</w:t>
      </w:r>
      <w:r>
        <w:br/>
      </w:r>
      <w:proofErr w:type="spellStart"/>
      <w:r>
        <w:t>Wollen’s</w:t>
      </w:r>
      <w:proofErr w:type="spellEnd"/>
      <w:r>
        <w:t xml:space="preserve"> gerne tun,</w:t>
      </w:r>
      <w:r>
        <w:br/>
        <w:t>Wollen gerne kommen,</w:t>
      </w:r>
      <w:r>
        <w:br/>
        <w:t>Ruf uns nur. Und nun</w:t>
      </w:r>
      <w:r>
        <w:br/>
        <w:t>Auf und trinkt! Brüder trinkt.</w:t>
      </w:r>
    </w:p>
    <w:p w14:paraId="614B3902" w14:textId="17D02B09" w:rsidR="00BD71A4" w:rsidRDefault="00BD71A4">
      <w:pPr>
        <w:spacing w:after="0" w:line="240" w:lineRule="auto"/>
        <w:rPr>
          <w:rFonts w:eastAsia="Times New Roman"/>
          <w:b/>
          <w:bCs/>
          <w:color w:val="000000"/>
          <w:kern w:val="36"/>
          <w:sz w:val="36"/>
          <w:szCs w:val="48"/>
          <w:lang w:eastAsia="de-DE"/>
        </w:rPr>
      </w:pPr>
      <w:r>
        <w:br w:type="page"/>
      </w:r>
    </w:p>
    <w:p w14:paraId="1DD6F305" w14:textId="77777777" w:rsidR="00D5498D" w:rsidRPr="00D5498D" w:rsidRDefault="00D5498D" w:rsidP="008E63BE">
      <w:pPr>
        <w:pStyle w:val="berschrift1"/>
      </w:pPr>
      <w:r w:rsidRPr="00D5498D">
        <w:t>Quellen:</w:t>
      </w:r>
    </w:p>
    <w:p w14:paraId="5A35D2D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DE7767F" w14:textId="77777777" w:rsidR="00BD71A4" w:rsidRDefault="00996FE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3B9DCE7" w14:textId="77777777" w:rsidR="00BD71A4" w:rsidRDefault="00996FEB"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C5C3992" w14:textId="77777777" w:rsidR="00BD71A4" w:rsidRDefault="00996FEB"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91983F5" w14:textId="77777777" w:rsidR="00BD71A4" w:rsidRDefault="00996FEB"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2E839C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1FC5C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96B29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1DA34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F0DCF3A" w14:textId="77777777" w:rsidR="00082307" w:rsidRDefault="00BD71A4" w:rsidP="00BD71A4">
      <w:pPr>
        <w:pStyle w:val="berschrift1"/>
      </w:pPr>
      <w:r>
        <w:t>Spendenaufruf</w:t>
      </w:r>
    </w:p>
    <w:p w14:paraId="4FD3EE9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075D15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2EC6A9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2C306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EEA3EF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B7E9A44" w14:textId="77777777" w:rsidR="00BD71A4" w:rsidRDefault="00996FEB"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2F10B4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144B78B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E61F1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E797A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5424E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FC55C1" w14:textId="77777777" w:rsidR="00996FEB" w:rsidRDefault="00996FEB" w:rsidP="00EE3194">
      <w:pPr>
        <w:spacing w:after="0" w:line="240" w:lineRule="auto"/>
      </w:pPr>
      <w:r>
        <w:separator/>
      </w:r>
    </w:p>
  </w:endnote>
  <w:endnote w:type="continuationSeparator" w:id="0">
    <w:p w14:paraId="4790A8F5" w14:textId="77777777" w:rsidR="00996FEB" w:rsidRDefault="00996FEB" w:rsidP="00EE3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8EA40F" w14:textId="77777777" w:rsidR="00996FEB" w:rsidRDefault="00996FEB" w:rsidP="00EE3194">
      <w:pPr>
        <w:spacing w:after="0" w:line="240" w:lineRule="auto"/>
      </w:pPr>
      <w:r>
        <w:separator/>
      </w:r>
    </w:p>
  </w:footnote>
  <w:footnote w:type="continuationSeparator" w:id="0">
    <w:p w14:paraId="4EC9FCA4" w14:textId="77777777" w:rsidR="00996FEB" w:rsidRDefault="00996FEB" w:rsidP="00EE3194">
      <w:pPr>
        <w:spacing w:after="0" w:line="240" w:lineRule="auto"/>
      </w:pPr>
      <w:r>
        <w:continuationSeparator/>
      </w:r>
    </w:p>
  </w:footnote>
  <w:footnote w:id="1">
    <w:p w14:paraId="52B93E0F" w14:textId="77777777" w:rsidR="00EE3194" w:rsidRDefault="00EE3194" w:rsidP="00EE3194">
      <w:pPr>
        <w:pStyle w:val="Funotentext"/>
      </w:pPr>
      <w:r>
        <w:rPr>
          <w:rStyle w:val="Funotenzeichen"/>
        </w:rPr>
        <w:footnoteRef/>
      </w:r>
      <w:r>
        <w:t xml:space="preserve"> Herzschlag</w:t>
      </w:r>
    </w:p>
  </w:footnote>
  <w:footnote w:id="2">
    <w:p w14:paraId="23FCD6C1" w14:textId="77777777" w:rsidR="00EE3194" w:rsidRDefault="00EE3194" w:rsidP="00EE3194">
      <w:pPr>
        <w:pStyle w:val="Funotentext"/>
      </w:pPr>
      <w:r>
        <w:rPr>
          <w:rStyle w:val="Funotenzeichen"/>
        </w:rPr>
        <w:footnoteRef/>
      </w:r>
      <w:r>
        <w:t xml:space="preserve"> Vollständig silbernes Tuch</w:t>
      </w:r>
    </w:p>
  </w:footnote>
  <w:footnote w:id="3">
    <w:p w14:paraId="35C76ED3" w14:textId="77777777" w:rsidR="00EE3194" w:rsidRDefault="00EE3194" w:rsidP="00EE3194">
      <w:pPr>
        <w:pStyle w:val="Funotentext"/>
      </w:pPr>
      <w:r>
        <w:rPr>
          <w:rStyle w:val="Funotenzeichen"/>
        </w:rPr>
        <w:footnoteRef/>
      </w:r>
      <w:r>
        <w:t xml:space="preserve"> Je nachdem, Im Hinblick auf, Im Verhältnis auf</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3340"/>
    <w:rsid w:val="000700B0"/>
    <w:rsid w:val="00082307"/>
    <w:rsid w:val="000C66E5"/>
    <w:rsid w:val="000D088F"/>
    <w:rsid w:val="00122BD9"/>
    <w:rsid w:val="001F54C4"/>
    <w:rsid w:val="0022039F"/>
    <w:rsid w:val="00272484"/>
    <w:rsid w:val="00297F83"/>
    <w:rsid w:val="002E6D11"/>
    <w:rsid w:val="00381C0C"/>
    <w:rsid w:val="003A7928"/>
    <w:rsid w:val="004138C4"/>
    <w:rsid w:val="00493B65"/>
    <w:rsid w:val="004C0A67"/>
    <w:rsid w:val="00537F59"/>
    <w:rsid w:val="00636F93"/>
    <w:rsid w:val="006A5B2C"/>
    <w:rsid w:val="007166CE"/>
    <w:rsid w:val="00737EF6"/>
    <w:rsid w:val="00760119"/>
    <w:rsid w:val="007E1779"/>
    <w:rsid w:val="0083667B"/>
    <w:rsid w:val="008B0866"/>
    <w:rsid w:val="008D7463"/>
    <w:rsid w:val="008E417E"/>
    <w:rsid w:val="008E63BE"/>
    <w:rsid w:val="00996FEB"/>
    <w:rsid w:val="00A43340"/>
    <w:rsid w:val="00B365E5"/>
    <w:rsid w:val="00BD71A4"/>
    <w:rsid w:val="00C35859"/>
    <w:rsid w:val="00C509A1"/>
    <w:rsid w:val="00CC4EAC"/>
    <w:rsid w:val="00D14D4F"/>
    <w:rsid w:val="00D5498D"/>
    <w:rsid w:val="00D56329"/>
    <w:rsid w:val="00DC3900"/>
    <w:rsid w:val="00DF61FA"/>
    <w:rsid w:val="00EE319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B8040"/>
  <w15:chartTrackingRefBased/>
  <w15:docId w15:val="{7A3D2507-394A-40B5-9F40-EA6920660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8B0866"/>
  </w:style>
  <w:style w:type="character" w:customStyle="1" w:styleId="cat-links">
    <w:name w:val="cat-links"/>
    <w:basedOn w:val="Absatz-Standardschriftart"/>
    <w:rsid w:val="008B0866"/>
  </w:style>
  <w:style w:type="character" w:customStyle="1" w:styleId="tags-links">
    <w:name w:val="tags-links"/>
    <w:basedOn w:val="Absatz-Standardschriftart"/>
    <w:rsid w:val="008B0866"/>
  </w:style>
  <w:style w:type="character" w:styleId="Hervorhebung">
    <w:name w:val="Emphasis"/>
    <w:basedOn w:val="Absatz-Standardschriftart"/>
    <w:uiPriority w:val="20"/>
    <w:qFormat/>
    <w:rsid w:val="008B0866"/>
    <w:rPr>
      <w:i/>
      <w:iCs/>
    </w:rPr>
  </w:style>
  <w:style w:type="character" w:customStyle="1" w:styleId="comments-link">
    <w:name w:val="comments-link"/>
    <w:basedOn w:val="Absatz-Standardschriftart"/>
    <w:rsid w:val="008B0866"/>
  </w:style>
  <w:style w:type="paragraph" w:styleId="Funotentext">
    <w:name w:val="footnote text"/>
    <w:basedOn w:val="Standard"/>
    <w:link w:val="FunotentextZchn"/>
    <w:uiPriority w:val="99"/>
    <w:semiHidden/>
    <w:unhideWhenUsed/>
    <w:rsid w:val="00EE319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EE3194"/>
    <w:rPr>
      <w:rFonts w:ascii="Times New Roman" w:hAnsi="Times New Roman"/>
      <w:lang w:eastAsia="en-US"/>
    </w:rPr>
  </w:style>
  <w:style w:type="character" w:styleId="Funotenzeichen">
    <w:name w:val="footnote reference"/>
    <w:basedOn w:val="Absatz-Standardschriftart"/>
    <w:uiPriority w:val="99"/>
    <w:semiHidden/>
    <w:unhideWhenUsed/>
    <w:rsid w:val="00EE319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7172711">
      <w:bodyDiv w:val="1"/>
      <w:marLeft w:val="0"/>
      <w:marRight w:val="0"/>
      <w:marTop w:val="0"/>
      <w:marBottom w:val="0"/>
      <w:divBdr>
        <w:top w:val="none" w:sz="0" w:space="0" w:color="auto"/>
        <w:left w:val="none" w:sz="0" w:space="0" w:color="auto"/>
        <w:bottom w:val="none" w:sz="0" w:space="0" w:color="auto"/>
        <w:right w:val="none" w:sz="0" w:space="0" w:color="auto"/>
      </w:divBdr>
      <w:divsChild>
        <w:div w:id="1958369723">
          <w:marLeft w:val="0"/>
          <w:marRight w:val="0"/>
          <w:marTop w:val="0"/>
          <w:marBottom w:val="0"/>
          <w:divBdr>
            <w:top w:val="none" w:sz="0" w:space="0" w:color="auto"/>
            <w:left w:val="none" w:sz="0" w:space="0" w:color="auto"/>
            <w:bottom w:val="none" w:sz="0" w:space="0" w:color="auto"/>
            <w:right w:val="none" w:sz="0" w:space="0" w:color="auto"/>
          </w:divBdr>
        </w:div>
        <w:div w:id="183326125">
          <w:marLeft w:val="0"/>
          <w:marRight w:val="0"/>
          <w:marTop w:val="0"/>
          <w:marBottom w:val="0"/>
          <w:divBdr>
            <w:top w:val="none" w:sz="0" w:space="0" w:color="auto"/>
            <w:left w:val="none" w:sz="0" w:space="0" w:color="auto"/>
            <w:bottom w:val="none" w:sz="0" w:space="0" w:color="auto"/>
            <w:right w:val="none" w:sz="0" w:space="0" w:color="auto"/>
          </w:divBdr>
        </w:div>
        <w:div w:id="1842504310">
          <w:marLeft w:val="0"/>
          <w:marRight w:val="0"/>
          <w:marTop w:val="0"/>
          <w:marBottom w:val="0"/>
          <w:divBdr>
            <w:top w:val="none" w:sz="0" w:space="0" w:color="auto"/>
            <w:left w:val="none" w:sz="0" w:space="0" w:color="auto"/>
            <w:bottom w:val="none" w:sz="0" w:space="0" w:color="auto"/>
            <w:right w:val="none" w:sz="0" w:space="0" w:color="auto"/>
          </w:divBdr>
        </w:div>
        <w:div w:id="2109888053">
          <w:marLeft w:val="0"/>
          <w:marRight w:val="0"/>
          <w:marTop w:val="0"/>
          <w:marBottom w:val="0"/>
          <w:divBdr>
            <w:top w:val="none" w:sz="0" w:space="0" w:color="auto"/>
            <w:left w:val="none" w:sz="0" w:space="0" w:color="auto"/>
            <w:bottom w:val="none" w:sz="0" w:space="0" w:color="auto"/>
            <w:right w:val="none" w:sz="0" w:space="0" w:color="auto"/>
          </w:divBdr>
        </w:div>
        <w:div w:id="1432437069">
          <w:marLeft w:val="0"/>
          <w:marRight w:val="0"/>
          <w:marTop w:val="0"/>
          <w:marBottom w:val="0"/>
          <w:divBdr>
            <w:top w:val="none" w:sz="0" w:space="0" w:color="auto"/>
            <w:left w:val="none" w:sz="0" w:space="0" w:color="auto"/>
            <w:bottom w:val="none" w:sz="0" w:space="0" w:color="auto"/>
            <w:right w:val="none" w:sz="0" w:space="0" w:color="auto"/>
          </w:divBdr>
        </w:div>
        <w:div w:id="1246764184">
          <w:marLeft w:val="0"/>
          <w:marRight w:val="0"/>
          <w:marTop w:val="0"/>
          <w:marBottom w:val="0"/>
          <w:divBdr>
            <w:top w:val="none" w:sz="0" w:space="0" w:color="auto"/>
            <w:left w:val="none" w:sz="0" w:space="0" w:color="auto"/>
            <w:bottom w:val="none" w:sz="0" w:space="0" w:color="auto"/>
            <w:right w:val="none" w:sz="0" w:space="0" w:color="auto"/>
          </w:divBdr>
        </w:div>
        <w:div w:id="78215144">
          <w:marLeft w:val="0"/>
          <w:marRight w:val="0"/>
          <w:marTop w:val="0"/>
          <w:marBottom w:val="0"/>
          <w:divBdr>
            <w:top w:val="none" w:sz="0" w:space="0" w:color="auto"/>
            <w:left w:val="none" w:sz="0" w:space="0" w:color="auto"/>
            <w:bottom w:val="none" w:sz="0" w:space="0" w:color="auto"/>
            <w:right w:val="none" w:sz="0" w:space="0" w:color="auto"/>
          </w:divBdr>
        </w:div>
        <w:div w:id="825166289">
          <w:marLeft w:val="0"/>
          <w:marRight w:val="0"/>
          <w:marTop w:val="0"/>
          <w:marBottom w:val="0"/>
          <w:divBdr>
            <w:top w:val="none" w:sz="0" w:space="0" w:color="auto"/>
            <w:left w:val="none" w:sz="0" w:space="0" w:color="auto"/>
            <w:bottom w:val="none" w:sz="0" w:space="0" w:color="auto"/>
            <w:right w:val="none" w:sz="0" w:space="0" w:color="auto"/>
          </w:divBdr>
        </w:div>
        <w:div w:id="368457917">
          <w:marLeft w:val="0"/>
          <w:marRight w:val="0"/>
          <w:marTop w:val="0"/>
          <w:marBottom w:val="0"/>
          <w:divBdr>
            <w:top w:val="none" w:sz="0" w:space="0" w:color="auto"/>
            <w:left w:val="none" w:sz="0" w:space="0" w:color="auto"/>
            <w:bottom w:val="none" w:sz="0" w:space="0" w:color="auto"/>
            <w:right w:val="none" w:sz="0" w:space="0" w:color="auto"/>
          </w:divBdr>
        </w:div>
        <w:div w:id="1116213833">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23305621">
      <w:bodyDiv w:val="1"/>
      <w:marLeft w:val="0"/>
      <w:marRight w:val="0"/>
      <w:marTop w:val="0"/>
      <w:marBottom w:val="0"/>
      <w:divBdr>
        <w:top w:val="none" w:sz="0" w:space="0" w:color="auto"/>
        <w:left w:val="none" w:sz="0" w:space="0" w:color="auto"/>
        <w:bottom w:val="none" w:sz="0" w:space="0" w:color="auto"/>
        <w:right w:val="none" w:sz="0" w:space="0" w:color="auto"/>
      </w:divBdr>
      <w:divsChild>
        <w:div w:id="1074203047">
          <w:marLeft w:val="0"/>
          <w:marRight w:val="0"/>
          <w:marTop w:val="0"/>
          <w:marBottom w:val="0"/>
          <w:divBdr>
            <w:top w:val="none" w:sz="0" w:space="0" w:color="auto"/>
            <w:left w:val="none" w:sz="0" w:space="0" w:color="auto"/>
            <w:bottom w:val="none" w:sz="0" w:space="0" w:color="auto"/>
            <w:right w:val="none" w:sz="0" w:space="0" w:color="auto"/>
          </w:divBdr>
        </w:div>
        <w:div w:id="1279873465">
          <w:marLeft w:val="0"/>
          <w:marRight w:val="0"/>
          <w:marTop w:val="0"/>
          <w:marBottom w:val="0"/>
          <w:divBdr>
            <w:top w:val="none" w:sz="0" w:space="0" w:color="auto"/>
            <w:left w:val="none" w:sz="0" w:space="0" w:color="auto"/>
            <w:bottom w:val="none" w:sz="0" w:space="0" w:color="auto"/>
            <w:right w:val="none" w:sz="0" w:space="0" w:color="auto"/>
          </w:divBdr>
        </w:div>
        <w:div w:id="1353334739">
          <w:marLeft w:val="0"/>
          <w:marRight w:val="0"/>
          <w:marTop w:val="0"/>
          <w:marBottom w:val="0"/>
          <w:divBdr>
            <w:top w:val="none" w:sz="0" w:space="0" w:color="auto"/>
            <w:left w:val="none" w:sz="0" w:space="0" w:color="auto"/>
            <w:bottom w:val="none" w:sz="0" w:space="0" w:color="auto"/>
            <w:right w:val="none" w:sz="0" w:space="0" w:color="auto"/>
          </w:divBdr>
        </w:div>
        <w:div w:id="286475154">
          <w:marLeft w:val="0"/>
          <w:marRight w:val="0"/>
          <w:marTop w:val="0"/>
          <w:marBottom w:val="0"/>
          <w:divBdr>
            <w:top w:val="none" w:sz="0" w:space="0" w:color="auto"/>
            <w:left w:val="none" w:sz="0" w:space="0" w:color="auto"/>
            <w:bottom w:val="none" w:sz="0" w:space="0" w:color="auto"/>
            <w:right w:val="none" w:sz="0" w:space="0" w:color="auto"/>
          </w:divBdr>
        </w:div>
        <w:div w:id="1212840372">
          <w:marLeft w:val="0"/>
          <w:marRight w:val="0"/>
          <w:marTop w:val="0"/>
          <w:marBottom w:val="0"/>
          <w:divBdr>
            <w:top w:val="none" w:sz="0" w:space="0" w:color="auto"/>
            <w:left w:val="none" w:sz="0" w:space="0" w:color="auto"/>
            <w:bottom w:val="none" w:sz="0" w:space="0" w:color="auto"/>
            <w:right w:val="none" w:sz="0" w:space="0" w:color="auto"/>
          </w:divBdr>
        </w:div>
        <w:div w:id="599534296">
          <w:marLeft w:val="0"/>
          <w:marRight w:val="0"/>
          <w:marTop w:val="0"/>
          <w:marBottom w:val="0"/>
          <w:divBdr>
            <w:top w:val="none" w:sz="0" w:space="0" w:color="auto"/>
            <w:left w:val="none" w:sz="0" w:space="0" w:color="auto"/>
            <w:bottom w:val="none" w:sz="0" w:space="0" w:color="auto"/>
            <w:right w:val="none" w:sz="0" w:space="0" w:color="auto"/>
          </w:divBdr>
        </w:div>
        <w:div w:id="877206208">
          <w:marLeft w:val="0"/>
          <w:marRight w:val="0"/>
          <w:marTop w:val="0"/>
          <w:marBottom w:val="0"/>
          <w:divBdr>
            <w:top w:val="none" w:sz="0" w:space="0" w:color="auto"/>
            <w:left w:val="none" w:sz="0" w:space="0" w:color="auto"/>
            <w:bottom w:val="none" w:sz="0" w:space="0" w:color="auto"/>
            <w:right w:val="none" w:sz="0" w:space="0" w:color="auto"/>
          </w:divBdr>
        </w:div>
        <w:div w:id="1285162018">
          <w:marLeft w:val="0"/>
          <w:marRight w:val="0"/>
          <w:marTop w:val="0"/>
          <w:marBottom w:val="0"/>
          <w:divBdr>
            <w:top w:val="none" w:sz="0" w:space="0" w:color="auto"/>
            <w:left w:val="none" w:sz="0" w:space="0" w:color="auto"/>
            <w:bottom w:val="none" w:sz="0" w:space="0" w:color="auto"/>
            <w:right w:val="none" w:sz="0" w:space="0" w:color="auto"/>
          </w:divBdr>
        </w:div>
        <w:div w:id="385493869">
          <w:marLeft w:val="0"/>
          <w:marRight w:val="0"/>
          <w:marTop w:val="0"/>
          <w:marBottom w:val="0"/>
          <w:divBdr>
            <w:top w:val="none" w:sz="0" w:space="0" w:color="auto"/>
            <w:left w:val="none" w:sz="0" w:space="0" w:color="auto"/>
            <w:bottom w:val="none" w:sz="0" w:space="0" w:color="auto"/>
            <w:right w:val="none" w:sz="0" w:space="0" w:color="auto"/>
          </w:divBdr>
        </w:div>
        <w:div w:id="46100450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95371243">
      <w:bodyDiv w:val="1"/>
      <w:marLeft w:val="0"/>
      <w:marRight w:val="0"/>
      <w:marTop w:val="0"/>
      <w:marBottom w:val="0"/>
      <w:divBdr>
        <w:top w:val="none" w:sz="0" w:space="0" w:color="auto"/>
        <w:left w:val="none" w:sz="0" w:space="0" w:color="auto"/>
        <w:bottom w:val="none" w:sz="0" w:space="0" w:color="auto"/>
        <w:right w:val="none" w:sz="0" w:space="0" w:color="auto"/>
      </w:divBdr>
      <w:divsChild>
        <w:div w:id="1342704927">
          <w:marLeft w:val="0"/>
          <w:marRight w:val="0"/>
          <w:marTop w:val="0"/>
          <w:marBottom w:val="0"/>
          <w:divBdr>
            <w:top w:val="none" w:sz="0" w:space="0" w:color="auto"/>
            <w:left w:val="none" w:sz="0" w:space="0" w:color="auto"/>
            <w:bottom w:val="none" w:sz="0" w:space="0" w:color="auto"/>
            <w:right w:val="none" w:sz="0" w:space="0" w:color="auto"/>
          </w:divBdr>
        </w:div>
        <w:div w:id="1979454258">
          <w:marLeft w:val="0"/>
          <w:marRight w:val="0"/>
          <w:marTop w:val="0"/>
          <w:marBottom w:val="0"/>
          <w:divBdr>
            <w:top w:val="none" w:sz="0" w:space="0" w:color="auto"/>
            <w:left w:val="none" w:sz="0" w:space="0" w:color="auto"/>
            <w:bottom w:val="none" w:sz="0" w:space="0" w:color="auto"/>
            <w:right w:val="none" w:sz="0" w:space="0" w:color="auto"/>
          </w:divBdr>
        </w:div>
        <w:div w:id="1967273736">
          <w:marLeft w:val="0"/>
          <w:marRight w:val="0"/>
          <w:marTop w:val="0"/>
          <w:marBottom w:val="0"/>
          <w:divBdr>
            <w:top w:val="none" w:sz="0" w:space="0" w:color="auto"/>
            <w:left w:val="none" w:sz="0" w:space="0" w:color="auto"/>
            <w:bottom w:val="none" w:sz="0" w:space="0" w:color="auto"/>
            <w:right w:val="none" w:sz="0" w:space="0" w:color="auto"/>
          </w:divBdr>
        </w:div>
        <w:div w:id="1259407586">
          <w:marLeft w:val="0"/>
          <w:marRight w:val="0"/>
          <w:marTop w:val="0"/>
          <w:marBottom w:val="0"/>
          <w:divBdr>
            <w:top w:val="none" w:sz="0" w:space="0" w:color="auto"/>
            <w:left w:val="none" w:sz="0" w:space="0" w:color="auto"/>
            <w:bottom w:val="none" w:sz="0" w:space="0" w:color="auto"/>
            <w:right w:val="none" w:sz="0" w:space="0" w:color="auto"/>
          </w:divBdr>
        </w:div>
        <w:div w:id="1640303326">
          <w:marLeft w:val="0"/>
          <w:marRight w:val="0"/>
          <w:marTop w:val="0"/>
          <w:marBottom w:val="0"/>
          <w:divBdr>
            <w:top w:val="none" w:sz="0" w:space="0" w:color="auto"/>
            <w:left w:val="none" w:sz="0" w:space="0" w:color="auto"/>
            <w:bottom w:val="none" w:sz="0" w:space="0" w:color="auto"/>
            <w:right w:val="none" w:sz="0" w:space="0" w:color="auto"/>
          </w:divBdr>
        </w:div>
        <w:div w:id="1931236861">
          <w:marLeft w:val="0"/>
          <w:marRight w:val="0"/>
          <w:marTop w:val="0"/>
          <w:marBottom w:val="0"/>
          <w:divBdr>
            <w:top w:val="none" w:sz="0" w:space="0" w:color="auto"/>
            <w:left w:val="none" w:sz="0" w:space="0" w:color="auto"/>
            <w:bottom w:val="none" w:sz="0" w:space="0" w:color="auto"/>
            <w:right w:val="none" w:sz="0" w:space="0" w:color="auto"/>
          </w:divBdr>
        </w:div>
        <w:div w:id="1547450224">
          <w:marLeft w:val="0"/>
          <w:marRight w:val="0"/>
          <w:marTop w:val="0"/>
          <w:marBottom w:val="0"/>
          <w:divBdr>
            <w:top w:val="none" w:sz="0" w:space="0" w:color="auto"/>
            <w:left w:val="none" w:sz="0" w:space="0" w:color="auto"/>
            <w:bottom w:val="none" w:sz="0" w:space="0" w:color="auto"/>
            <w:right w:val="none" w:sz="0" w:space="0" w:color="auto"/>
          </w:divBdr>
        </w:div>
        <w:div w:id="1631351554">
          <w:marLeft w:val="0"/>
          <w:marRight w:val="0"/>
          <w:marTop w:val="0"/>
          <w:marBottom w:val="0"/>
          <w:divBdr>
            <w:top w:val="none" w:sz="0" w:space="0" w:color="auto"/>
            <w:left w:val="none" w:sz="0" w:space="0" w:color="auto"/>
            <w:bottom w:val="none" w:sz="0" w:space="0" w:color="auto"/>
            <w:right w:val="none" w:sz="0" w:space="0" w:color="auto"/>
          </w:divBdr>
        </w:div>
        <w:div w:id="874779094">
          <w:marLeft w:val="0"/>
          <w:marRight w:val="0"/>
          <w:marTop w:val="0"/>
          <w:marBottom w:val="0"/>
          <w:divBdr>
            <w:top w:val="none" w:sz="0" w:space="0" w:color="auto"/>
            <w:left w:val="none" w:sz="0" w:space="0" w:color="auto"/>
            <w:bottom w:val="none" w:sz="0" w:space="0" w:color="auto"/>
            <w:right w:val="none" w:sz="0" w:space="0" w:color="auto"/>
          </w:divBdr>
        </w:div>
        <w:div w:id="10335777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10135052">
      <w:bodyDiv w:val="1"/>
      <w:marLeft w:val="0"/>
      <w:marRight w:val="0"/>
      <w:marTop w:val="0"/>
      <w:marBottom w:val="0"/>
      <w:divBdr>
        <w:top w:val="none" w:sz="0" w:space="0" w:color="auto"/>
        <w:left w:val="none" w:sz="0" w:space="0" w:color="auto"/>
        <w:bottom w:val="none" w:sz="0" w:space="0" w:color="auto"/>
        <w:right w:val="none" w:sz="0" w:space="0" w:color="auto"/>
      </w:divBdr>
      <w:divsChild>
        <w:div w:id="467404137">
          <w:marLeft w:val="0"/>
          <w:marRight w:val="0"/>
          <w:marTop w:val="0"/>
          <w:marBottom w:val="0"/>
          <w:divBdr>
            <w:top w:val="none" w:sz="0" w:space="0" w:color="auto"/>
            <w:left w:val="none" w:sz="0" w:space="0" w:color="auto"/>
            <w:bottom w:val="none" w:sz="0" w:space="0" w:color="auto"/>
            <w:right w:val="none" w:sz="0" w:space="0" w:color="auto"/>
          </w:divBdr>
        </w:div>
        <w:div w:id="557784791">
          <w:marLeft w:val="0"/>
          <w:marRight w:val="0"/>
          <w:marTop w:val="0"/>
          <w:marBottom w:val="0"/>
          <w:divBdr>
            <w:top w:val="none" w:sz="0" w:space="0" w:color="auto"/>
            <w:left w:val="none" w:sz="0" w:space="0" w:color="auto"/>
            <w:bottom w:val="none" w:sz="0" w:space="0" w:color="auto"/>
            <w:right w:val="none" w:sz="0" w:space="0" w:color="auto"/>
          </w:divBdr>
        </w:div>
        <w:div w:id="1070275336">
          <w:marLeft w:val="0"/>
          <w:marRight w:val="0"/>
          <w:marTop w:val="0"/>
          <w:marBottom w:val="0"/>
          <w:divBdr>
            <w:top w:val="none" w:sz="0" w:space="0" w:color="auto"/>
            <w:left w:val="none" w:sz="0" w:space="0" w:color="auto"/>
            <w:bottom w:val="none" w:sz="0" w:space="0" w:color="auto"/>
            <w:right w:val="none" w:sz="0" w:space="0" w:color="auto"/>
          </w:divBdr>
        </w:div>
        <w:div w:id="280966230">
          <w:marLeft w:val="0"/>
          <w:marRight w:val="0"/>
          <w:marTop w:val="0"/>
          <w:marBottom w:val="0"/>
          <w:divBdr>
            <w:top w:val="none" w:sz="0" w:space="0" w:color="auto"/>
            <w:left w:val="none" w:sz="0" w:space="0" w:color="auto"/>
            <w:bottom w:val="none" w:sz="0" w:space="0" w:color="auto"/>
            <w:right w:val="none" w:sz="0" w:space="0" w:color="auto"/>
          </w:divBdr>
        </w:div>
        <w:div w:id="1449008920">
          <w:marLeft w:val="0"/>
          <w:marRight w:val="0"/>
          <w:marTop w:val="0"/>
          <w:marBottom w:val="0"/>
          <w:divBdr>
            <w:top w:val="none" w:sz="0" w:space="0" w:color="auto"/>
            <w:left w:val="none" w:sz="0" w:space="0" w:color="auto"/>
            <w:bottom w:val="none" w:sz="0" w:space="0" w:color="auto"/>
            <w:right w:val="none" w:sz="0" w:space="0" w:color="auto"/>
          </w:divBdr>
        </w:div>
        <w:div w:id="210306774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14942969">
      <w:bodyDiv w:val="1"/>
      <w:marLeft w:val="0"/>
      <w:marRight w:val="0"/>
      <w:marTop w:val="0"/>
      <w:marBottom w:val="0"/>
      <w:divBdr>
        <w:top w:val="none" w:sz="0" w:space="0" w:color="auto"/>
        <w:left w:val="none" w:sz="0" w:space="0" w:color="auto"/>
        <w:bottom w:val="none" w:sz="0" w:space="0" w:color="auto"/>
        <w:right w:val="none" w:sz="0" w:space="0" w:color="auto"/>
      </w:divBdr>
      <w:divsChild>
        <w:div w:id="784080116">
          <w:marLeft w:val="0"/>
          <w:marRight w:val="0"/>
          <w:marTop w:val="0"/>
          <w:marBottom w:val="0"/>
          <w:divBdr>
            <w:top w:val="none" w:sz="0" w:space="0" w:color="auto"/>
            <w:left w:val="none" w:sz="0" w:space="0" w:color="auto"/>
            <w:bottom w:val="none" w:sz="0" w:space="0" w:color="auto"/>
            <w:right w:val="none" w:sz="0" w:space="0" w:color="auto"/>
          </w:divBdr>
        </w:div>
        <w:div w:id="1475878004">
          <w:marLeft w:val="0"/>
          <w:marRight w:val="0"/>
          <w:marTop w:val="0"/>
          <w:marBottom w:val="0"/>
          <w:divBdr>
            <w:top w:val="none" w:sz="0" w:space="0" w:color="auto"/>
            <w:left w:val="none" w:sz="0" w:space="0" w:color="auto"/>
            <w:bottom w:val="none" w:sz="0" w:space="0" w:color="auto"/>
            <w:right w:val="none" w:sz="0" w:space="0" w:color="auto"/>
          </w:divBdr>
        </w:div>
        <w:div w:id="677464411">
          <w:marLeft w:val="0"/>
          <w:marRight w:val="0"/>
          <w:marTop w:val="0"/>
          <w:marBottom w:val="0"/>
          <w:divBdr>
            <w:top w:val="none" w:sz="0" w:space="0" w:color="auto"/>
            <w:left w:val="none" w:sz="0" w:space="0" w:color="auto"/>
            <w:bottom w:val="none" w:sz="0" w:space="0" w:color="auto"/>
            <w:right w:val="none" w:sz="0" w:space="0" w:color="auto"/>
          </w:divBdr>
        </w:div>
        <w:div w:id="924605499">
          <w:marLeft w:val="0"/>
          <w:marRight w:val="0"/>
          <w:marTop w:val="0"/>
          <w:marBottom w:val="0"/>
          <w:divBdr>
            <w:top w:val="none" w:sz="0" w:space="0" w:color="auto"/>
            <w:left w:val="none" w:sz="0" w:space="0" w:color="auto"/>
            <w:bottom w:val="none" w:sz="0" w:space="0" w:color="auto"/>
            <w:right w:val="none" w:sz="0" w:space="0" w:color="auto"/>
          </w:divBdr>
        </w:div>
        <w:div w:id="1646469094">
          <w:marLeft w:val="0"/>
          <w:marRight w:val="0"/>
          <w:marTop w:val="0"/>
          <w:marBottom w:val="0"/>
          <w:divBdr>
            <w:top w:val="none" w:sz="0" w:space="0" w:color="auto"/>
            <w:left w:val="none" w:sz="0" w:space="0" w:color="auto"/>
            <w:bottom w:val="none" w:sz="0" w:space="0" w:color="auto"/>
            <w:right w:val="none" w:sz="0" w:space="0" w:color="auto"/>
          </w:divBdr>
        </w:div>
        <w:div w:id="1241016938">
          <w:marLeft w:val="0"/>
          <w:marRight w:val="0"/>
          <w:marTop w:val="0"/>
          <w:marBottom w:val="0"/>
          <w:divBdr>
            <w:top w:val="none" w:sz="0" w:space="0" w:color="auto"/>
            <w:left w:val="none" w:sz="0" w:space="0" w:color="auto"/>
            <w:bottom w:val="none" w:sz="0" w:space="0" w:color="auto"/>
            <w:right w:val="none" w:sz="0" w:space="0" w:color="auto"/>
          </w:divBdr>
        </w:div>
        <w:div w:id="331109633">
          <w:marLeft w:val="0"/>
          <w:marRight w:val="0"/>
          <w:marTop w:val="0"/>
          <w:marBottom w:val="0"/>
          <w:divBdr>
            <w:top w:val="none" w:sz="0" w:space="0" w:color="auto"/>
            <w:left w:val="none" w:sz="0" w:space="0" w:color="auto"/>
            <w:bottom w:val="none" w:sz="0" w:space="0" w:color="auto"/>
            <w:right w:val="none" w:sz="0" w:space="0" w:color="auto"/>
          </w:divBdr>
        </w:div>
        <w:div w:id="888106934">
          <w:marLeft w:val="0"/>
          <w:marRight w:val="0"/>
          <w:marTop w:val="0"/>
          <w:marBottom w:val="0"/>
          <w:divBdr>
            <w:top w:val="none" w:sz="0" w:space="0" w:color="auto"/>
            <w:left w:val="none" w:sz="0" w:space="0" w:color="auto"/>
            <w:bottom w:val="none" w:sz="0" w:space="0" w:color="auto"/>
            <w:right w:val="none" w:sz="0" w:space="0" w:color="auto"/>
          </w:divBdr>
        </w:div>
        <w:div w:id="1107970432">
          <w:marLeft w:val="0"/>
          <w:marRight w:val="0"/>
          <w:marTop w:val="0"/>
          <w:marBottom w:val="0"/>
          <w:divBdr>
            <w:top w:val="none" w:sz="0" w:space="0" w:color="auto"/>
            <w:left w:val="none" w:sz="0" w:space="0" w:color="auto"/>
            <w:bottom w:val="none" w:sz="0" w:space="0" w:color="auto"/>
            <w:right w:val="none" w:sz="0" w:space="0" w:color="auto"/>
          </w:divBdr>
        </w:div>
        <w:div w:id="138360031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857085">
      <w:bodyDiv w:val="1"/>
      <w:marLeft w:val="0"/>
      <w:marRight w:val="0"/>
      <w:marTop w:val="0"/>
      <w:marBottom w:val="0"/>
      <w:divBdr>
        <w:top w:val="none" w:sz="0" w:space="0" w:color="auto"/>
        <w:left w:val="none" w:sz="0" w:space="0" w:color="auto"/>
        <w:bottom w:val="none" w:sz="0" w:space="0" w:color="auto"/>
        <w:right w:val="none" w:sz="0" w:space="0" w:color="auto"/>
      </w:divBdr>
      <w:divsChild>
        <w:div w:id="1661037766">
          <w:marLeft w:val="0"/>
          <w:marRight w:val="0"/>
          <w:marTop w:val="0"/>
          <w:marBottom w:val="0"/>
          <w:divBdr>
            <w:top w:val="none" w:sz="0" w:space="0" w:color="auto"/>
            <w:left w:val="none" w:sz="0" w:space="0" w:color="auto"/>
            <w:bottom w:val="none" w:sz="0" w:space="0" w:color="auto"/>
            <w:right w:val="none" w:sz="0" w:space="0" w:color="auto"/>
          </w:divBdr>
        </w:div>
        <w:div w:id="356393080">
          <w:marLeft w:val="0"/>
          <w:marRight w:val="0"/>
          <w:marTop w:val="0"/>
          <w:marBottom w:val="0"/>
          <w:divBdr>
            <w:top w:val="none" w:sz="0" w:space="0" w:color="auto"/>
            <w:left w:val="none" w:sz="0" w:space="0" w:color="auto"/>
            <w:bottom w:val="none" w:sz="0" w:space="0" w:color="auto"/>
            <w:right w:val="none" w:sz="0" w:space="0" w:color="auto"/>
          </w:divBdr>
        </w:div>
        <w:div w:id="704411091">
          <w:marLeft w:val="0"/>
          <w:marRight w:val="0"/>
          <w:marTop w:val="0"/>
          <w:marBottom w:val="0"/>
          <w:divBdr>
            <w:top w:val="none" w:sz="0" w:space="0" w:color="auto"/>
            <w:left w:val="none" w:sz="0" w:space="0" w:color="auto"/>
            <w:bottom w:val="none" w:sz="0" w:space="0" w:color="auto"/>
            <w:right w:val="none" w:sz="0" w:space="0" w:color="auto"/>
          </w:divBdr>
        </w:div>
        <w:div w:id="1421754885">
          <w:marLeft w:val="0"/>
          <w:marRight w:val="0"/>
          <w:marTop w:val="0"/>
          <w:marBottom w:val="0"/>
          <w:divBdr>
            <w:top w:val="none" w:sz="0" w:space="0" w:color="auto"/>
            <w:left w:val="none" w:sz="0" w:space="0" w:color="auto"/>
            <w:bottom w:val="none" w:sz="0" w:space="0" w:color="auto"/>
            <w:right w:val="none" w:sz="0" w:space="0" w:color="auto"/>
          </w:divBdr>
        </w:div>
        <w:div w:id="1659650677">
          <w:marLeft w:val="0"/>
          <w:marRight w:val="0"/>
          <w:marTop w:val="0"/>
          <w:marBottom w:val="0"/>
          <w:divBdr>
            <w:top w:val="none" w:sz="0" w:space="0" w:color="auto"/>
            <w:left w:val="none" w:sz="0" w:space="0" w:color="auto"/>
            <w:bottom w:val="none" w:sz="0" w:space="0" w:color="auto"/>
            <w:right w:val="none" w:sz="0" w:space="0" w:color="auto"/>
          </w:divBdr>
        </w:div>
        <w:div w:id="471363177">
          <w:marLeft w:val="0"/>
          <w:marRight w:val="0"/>
          <w:marTop w:val="0"/>
          <w:marBottom w:val="0"/>
          <w:divBdr>
            <w:top w:val="none" w:sz="0" w:space="0" w:color="auto"/>
            <w:left w:val="none" w:sz="0" w:space="0" w:color="auto"/>
            <w:bottom w:val="none" w:sz="0" w:space="0" w:color="auto"/>
            <w:right w:val="none" w:sz="0" w:space="0" w:color="auto"/>
          </w:divBdr>
        </w:div>
        <w:div w:id="1842968260">
          <w:marLeft w:val="0"/>
          <w:marRight w:val="0"/>
          <w:marTop w:val="0"/>
          <w:marBottom w:val="0"/>
          <w:divBdr>
            <w:top w:val="none" w:sz="0" w:space="0" w:color="auto"/>
            <w:left w:val="none" w:sz="0" w:space="0" w:color="auto"/>
            <w:bottom w:val="none" w:sz="0" w:space="0" w:color="auto"/>
            <w:right w:val="none" w:sz="0" w:space="0" w:color="auto"/>
          </w:divBdr>
        </w:div>
        <w:div w:id="1711883883">
          <w:marLeft w:val="0"/>
          <w:marRight w:val="0"/>
          <w:marTop w:val="0"/>
          <w:marBottom w:val="0"/>
          <w:divBdr>
            <w:top w:val="none" w:sz="0" w:space="0" w:color="auto"/>
            <w:left w:val="none" w:sz="0" w:space="0" w:color="auto"/>
            <w:bottom w:val="none" w:sz="0" w:space="0" w:color="auto"/>
            <w:right w:val="none" w:sz="0" w:space="0" w:color="auto"/>
          </w:divBdr>
        </w:div>
        <w:div w:id="131991798">
          <w:marLeft w:val="0"/>
          <w:marRight w:val="0"/>
          <w:marTop w:val="0"/>
          <w:marBottom w:val="0"/>
          <w:divBdr>
            <w:top w:val="none" w:sz="0" w:space="0" w:color="auto"/>
            <w:left w:val="none" w:sz="0" w:space="0" w:color="auto"/>
            <w:bottom w:val="none" w:sz="0" w:space="0" w:color="auto"/>
            <w:right w:val="none" w:sz="0" w:space="0" w:color="auto"/>
          </w:divBdr>
        </w:div>
        <w:div w:id="1352680292">
          <w:marLeft w:val="0"/>
          <w:marRight w:val="0"/>
          <w:marTop w:val="0"/>
          <w:marBottom w:val="0"/>
          <w:divBdr>
            <w:top w:val="none" w:sz="0" w:space="0" w:color="auto"/>
            <w:left w:val="none" w:sz="0" w:space="0" w:color="auto"/>
            <w:bottom w:val="none" w:sz="0" w:space="0" w:color="auto"/>
            <w:right w:val="none" w:sz="0" w:space="0" w:color="auto"/>
          </w:divBdr>
        </w:div>
      </w:divsChild>
    </w:div>
    <w:div w:id="1818719163">
      <w:bodyDiv w:val="1"/>
      <w:marLeft w:val="0"/>
      <w:marRight w:val="0"/>
      <w:marTop w:val="0"/>
      <w:marBottom w:val="0"/>
      <w:divBdr>
        <w:top w:val="none" w:sz="0" w:space="0" w:color="auto"/>
        <w:left w:val="none" w:sz="0" w:space="0" w:color="auto"/>
        <w:bottom w:val="none" w:sz="0" w:space="0" w:color="auto"/>
        <w:right w:val="none" w:sz="0" w:space="0" w:color="auto"/>
      </w:divBdr>
      <w:divsChild>
        <w:div w:id="575241553">
          <w:marLeft w:val="0"/>
          <w:marRight w:val="0"/>
          <w:marTop w:val="0"/>
          <w:marBottom w:val="0"/>
          <w:divBdr>
            <w:top w:val="none" w:sz="0" w:space="0" w:color="auto"/>
            <w:left w:val="none" w:sz="0" w:space="0" w:color="auto"/>
            <w:bottom w:val="none" w:sz="0" w:space="0" w:color="auto"/>
            <w:right w:val="none" w:sz="0" w:space="0" w:color="auto"/>
          </w:divBdr>
        </w:div>
        <w:div w:id="808861742">
          <w:marLeft w:val="0"/>
          <w:marRight w:val="0"/>
          <w:marTop w:val="0"/>
          <w:marBottom w:val="0"/>
          <w:divBdr>
            <w:top w:val="none" w:sz="0" w:space="0" w:color="auto"/>
            <w:left w:val="none" w:sz="0" w:space="0" w:color="auto"/>
            <w:bottom w:val="none" w:sz="0" w:space="0" w:color="auto"/>
            <w:right w:val="none" w:sz="0" w:space="0" w:color="auto"/>
          </w:divBdr>
        </w:div>
        <w:div w:id="1043871433">
          <w:marLeft w:val="0"/>
          <w:marRight w:val="0"/>
          <w:marTop w:val="0"/>
          <w:marBottom w:val="0"/>
          <w:divBdr>
            <w:top w:val="none" w:sz="0" w:space="0" w:color="auto"/>
            <w:left w:val="none" w:sz="0" w:space="0" w:color="auto"/>
            <w:bottom w:val="none" w:sz="0" w:space="0" w:color="auto"/>
            <w:right w:val="none" w:sz="0" w:space="0" w:color="auto"/>
          </w:divBdr>
        </w:div>
        <w:div w:id="1660227105">
          <w:marLeft w:val="0"/>
          <w:marRight w:val="0"/>
          <w:marTop w:val="0"/>
          <w:marBottom w:val="0"/>
          <w:divBdr>
            <w:top w:val="none" w:sz="0" w:space="0" w:color="auto"/>
            <w:left w:val="none" w:sz="0" w:space="0" w:color="auto"/>
            <w:bottom w:val="none" w:sz="0" w:space="0" w:color="auto"/>
            <w:right w:val="none" w:sz="0" w:space="0" w:color="auto"/>
          </w:divBdr>
        </w:div>
        <w:div w:id="334262401">
          <w:marLeft w:val="0"/>
          <w:marRight w:val="0"/>
          <w:marTop w:val="0"/>
          <w:marBottom w:val="0"/>
          <w:divBdr>
            <w:top w:val="none" w:sz="0" w:space="0" w:color="auto"/>
            <w:left w:val="none" w:sz="0" w:space="0" w:color="auto"/>
            <w:bottom w:val="none" w:sz="0" w:space="0" w:color="auto"/>
            <w:right w:val="none" w:sz="0" w:space="0" w:color="auto"/>
          </w:divBdr>
        </w:div>
        <w:div w:id="591744418">
          <w:marLeft w:val="0"/>
          <w:marRight w:val="0"/>
          <w:marTop w:val="0"/>
          <w:marBottom w:val="0"/>
          <w:divBdr>
            <w:top w:val="none" w:sz="0" w:space="0" w:color="auto"/>
            <w:left w:val="none" w:sz="0" w:space="0" w:color="auto"/>
            <w:bottom w:val="none" w:sz="0" w:space="0" w:color="auto"/>
            <w:right w:val="none" w:sz="0" w:space="0" w:color="auto"/>
          </w:divBdr>
        </w:div>
        <w:div w:id="1341660806">
          <w:marLeft w:val="0"/>
          <w:marRight w:val="0"/>
          <w:marTop w:val="0"/>
          <w:marBottom w:val="0"/>
          <w:divBdr>
            <w:top w:val="none" w:sz="0" w:space="0" w:color="auto"/>
            <w:left w:val="none" w:sz="0" w:space="0" w:color="auto"/>
            <w:bottom w:val="none" w:sz="0" w:space="0" w:color="auto"/>
            <w:right w:val="none" w:sz="0" w:space="0" w:color="auto"/>
          </w:divBdr>
        </w:div>
        <w:div w:id="410932439">
          <w:marLeft w:val="0"/>
          <w:marRight w:val="0"/>
          <w:marTop w:val="0"/>
          <w:marBottom w:val="0"/>
          <w:divBdr>
            <w:top w:val="none" w:sz="0" w:space="0" w:color="auto"/>
            <w:left w:val="none" w:sz="0" w:space="0" w:color="auto"/>
            <w:bottom w:val="none" w:sz="0" w:space="0" w:color="auto"/>
            <w:right w:val="none" w:sz="0" w:space="0" w:color="auto"/>
          </w:divBdr>
        </w:div>
        <w:div w:id="1313439361">
          <w:marLeft w:val="0"/>
          <w:marRight w:val="0"/>
          <w:marTop w:val="0"/>
          <w:marBottom w:val="0"/>
          <w:divBdr>
            <w:top w:val="none" w:sz="0" w:space="0" w:color="auto"/>
            <w:left w:val="none" w:sz="0" w:space="0" w:color="auto"/>
            <w:bottom w:val="none" w:sz="0" w:space="0" w:color="auto"/>
            <w:right w:val="none" w:sz="0" w:space="0" w:color="auto"/>
          </w:divBdr>
        </w:div>
        <w:div w:id="1336609589">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webmaster@glaubensstimme.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gebete.glaubensstimme.de/" TargetMode="External"/><Relationship Id="rId5" Type="http://schemas.openxmlformats.org/officeDocument/2006/relationships/endnotes" Target="end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footnotes" Target="footnote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 2022 neu.dotx</Template>
  <TotalTime>0</TotalTime>
  <Pages>50</Pages>
  <Words>8367</Words>
  <Characters>52717</Characters>
  <Application>Microsoft Office Word</Application>
  <DocSecurity>0</DocSecurity>
  <Lines>439</Lines>
  <Paragraphs>121</Paragraphs>
  <ScaleCrop>false</ScaleCrop>
  <HeadingPairs>
    <vt:vector size="4" baseType="variant">
      <vt:variant>
        <vt:lpstr>Titel</vt:lpstr>
      </vt:variant>
      <vt:variant>
        <vt:i4>1</vt:i4>
      </vt:variant>
      <vt:variant>
        <vt:lpstr>Überschriften</vt:lpstr>
      </vt:variant>
      <vt:variant>
        <vt:i4>70</vt:i4>
      </vt:variant>
    </vt:vector>
  </HeadingPairs>
  <TitlesOfParts>
    <vt:vector size="71" baseType="lpstr">
      <vt:lpstr>Lieder</vt:lpstr>
      <vt:lpstr>Matthias Claudius -Lieder</vt:lpstr>
      <vt:lpstr>Vorwort</vt:lpstr>
      <vt:lpstr>Alle gute Gabe</vt:lpstr>
      <vt:lpstr>Als Daphne krank war</vt:lpstr>
      <vt:lpstr>Als der Hund tot war</vt:lpstr>
      <vt:lpstr>Als der Sohn unsers Kronprinzen, gleich nach der Geburt, gestorben war.</vt:lpstr>
      <vt:lpstr>Als er sein Weib und ’s Kind an ihrer Brust schlafend fand.</vt:lpstr>
      <vt:lpstr>An – als ihm die – starb</vt:lpstr>
      <vt:lpstr>An die Nachtigall</vt:lpstr>
      <vt:lpstr>An Frau Rebecca bei der silbernen Hochzeit, den 15. März 1797.</vt:lpstr>
      <vt:lpstr>Anfang der „Wandsbecker Romanze“</vt:lpstr>
      <vt:lpstr>Anselmuccio.</vt:lpstr>
      <vt:lpstr>Auf den Tod der Kaiserin</vt:lpstr>
      <vt:lpstr>Bei dem Grabe Anselmos</vt:lpstr>
      <vt:lpstr>Bei dem Grabe meines Vaters</vt:lpstr>
      <vt:lpstr>Bei ihrem Grabe</vt:lpstr>
      <vt:lpstr>Christiane</vt:lpstr>
      <vt:lpstr>Das schöne große Taggestirne</vt:lpstr>
      <vt:lpstr>Das Wandsbecker Liedchen</vt:lpstr>
      <vt:lpstr>Der Bauer nach geendigtem Prozeß</vt:lpstr>
      <vt:lpstr>Der Frühling. Am ersten Mai-Morgen</vt:lpstr>
      <vt:lpstr>Der glückliche Bauer</vt:lpstr>
      <vt:lpstr>Der Mann im Lehnstuhl.</vt:lpstr>
      <vt:lpstr>Der Mensch</vt:lpstr>
      <vt:lpstr>Der Mensch lebt und bestehet</vt:lpstr>
      <vt:lpstr>Der Mond ist aufgegangen</vt:lpstr>
      <vt:lpstr>Der Philosoph und die Sonne</vt:lpstr>
      <vt:lpstr>Der Schwarze in der Zuckerplantage</vt:lpstr>
      <vt:lpstr>Der Tod</vt:lpstr>
      <vt:lpstr>Der Tod und das Mädchen</vt:lpstr>
      <vt:lpstr>Der Vater am Grabe</vt:lpstr>
      <vt:lpstr>Des alten lahmen Invaliden Görgel sein Neujahrswunsch</vt:lpstr>
      <vt:lpstr>Die Geschichte von Goliath und David, in Reime bracht.</vt:lpstr>
      <vt:lpstr>Die Liebe</vt:lpstr>
      <vt:lpstr>Die Mutter am Grabe</vt:lpstr>
      <vt:lpstr>Die Mutter bei der Wiege</vt:lpstr>
      <vt:lpstr>Die Sternseherin Lise</vt:lpstr>
      <vt:lpstr>Die zurückgekehrten Vaterlandskämpfer. (1814)</vt:lpstr>
      <vt:lpstr>Ein Lied</vt:lpstr>
      <vt:lpstr>Ein Lied für Schwindsüchtige</vt:lpstr>
      <vt:lpstr>Ein Lied, hinterm Ofen zu singen</vt:lpstr>
      <vt:lpstr>Ein Lied nach dem Frieden in Anno 1789</vt:lpstr>
      <vt:lpstr>Ein Lied um Regen</vt:lpstr>
      <vt:lpstr>Ein Lied vom Reifen</vt:lpstr>
      <vt:lpstr>Ein Wiegenlied, bei Mondschein zu singen.</vt:lpstr>
      <vt:lpstr>Frau Rebekka</vt:lpstr>
      <vt:lpstr>Frau Rebekka mit den Kindern</vt:lpstr>
      <vt:lpstr>Fuchs und Pferd</vt:lpstr>
      <vt:lpstr>Hochzeitlied</vt:lpstr>
      <vt:lpstr>In der Allee zu Pyrmont, Morgens bei’m Aufgang der Sonne.</vt:lpstr>
      <vt:lpstr>Klage.</vt:lpstr>
      <vt:lpstr>Krieg und Friede</vt:lpstr>
      <vt:lpstr>Kriegslied</vt:lpstr>
      <vt:lpstr>Kron‘ und Scepter.</vt:lpstr>
      <vt:lpstr>Lied der Schulkinder an ihre kranke Wohltäterin.</vt:lpstr>
      <vt:lpstr>Mein Neujahrslied</vt:lpstr>
      <vt:lpstr>Morgenlied eines Bauersmanns</vt:lpstr>
      <vt:lpstr>Nach der Krankheit</vt:lpstr>
      <vt:lpstr>Osterlied</vt:lpstr>
      <vt:lpstr>P und C bei dem Begräbnis ihres I</vt:lpstr>
      <vt:lpstr>Phidile</vt:lpstr>
      <vt:lpstr>Rheinweinlied.</vt:lpstr>
      <vt:lpstr>Sterben und Auferstehen.</vt:lpstr>
      <vt:lpstr>Täglich zu singen</vt:lpstr>
      <vt:lpstr>Trinklied</vt:lpstr>
      <vt:lpstr>Bauernlied (Im Anfang war´s auf Erden)</vt:lpstr>
      <vt:lpstr/>
      <vt:lpstr>Quellen:</vt:lpstr>
      <vt:lpstr>Spendenaufruf</vt:lpstr>
      <vt:lpstr>Jung St. Peter zu Straßburg</vt:lpstr>
    </vt:vector>
  </TitlesOfParts>
  <Company>Glaubensstimme.de</Company>
  <LinksUpToDate>false</LinksUpToDate>
  <CharactersWithSpaces>60963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Claudius, Matthias</dc:creator>
  <cp:keywords/>
  <dc:description/>
  <cp:lastModifiedBy>webmaster@glaubensstimme.de</cp:lastModifiedBy>
  <cp:revision>3</cp:revision>
  <dcterms:created xsi:type="dcterms:W3CDTF">2022-05-06T16:08:00Z</dcterms:created>
  <dcterms:modified xsi:type="dcterms:W3CDTF">2022-05-06T16:55:00Z</dcterms:modified>
  <dc:language>de</dc:language>
</cp:coreProperties>
</file>